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F65" w:rsidRPr="00FB2102" w:rsidRDefault="002709F3" w:rsidP="00AD4051">
      <w:pPr>
        <w:rPr>
          <w:sz w:val="36"/>
          <w:szCs w:val="36"/>
        </w:rPr>
      </w:pPr>
      <w:r>
        <w:rPr>
          <w:noProof/>
          <w:lang w:eastAsia="en-US" w:bidi="ar-SA"/>
        </w:rPr>
        <w:pict>
          <v:rect id="_x0000_s1034" style="position:absolute;margin-left:-46pt;margin-top:-31.8pt;width:559.95pt;height:19.05pt;z-index:251658240;mso-position-horizontal-relative:margin;mso-position-vertical-relative:margin" o:allowincell="f" filled="f" stroked="f">
            <v:textbox style="mso-next-textbox:#_x0000_s1034;mso-fit-shape-to-text:t" inset="0,0,0,0">
              <w:txbxContent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0A0" w:firstRow="1" w:lastRow="0" w:firstColumn="1" w:lastColumn="0" w:noHBand="0" w:noVBand="0"/>
                  </w:tblPr>
                  <w:tblGrid>
                    <w:gridCol w:w="11214"/>
                  </w:tblGrid>
                  <w:tr w:rsidR="00FD5F65" w:rsidRPr="00505441" w:rsidTr="00505441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4B29B"/>
                        <w:vAlign w:val="center"/>
                      </w:tcPr>
                      <w:p w:rsidR="00FD5F65" w:rsidRPr="00505441" w:rsidRDefault="00FD5F65">
                        <w:pPr>
                          <w:pStyle w:val="NoSpacing"/>
                          <w:rPr>
                            <w:sz w:val="8"/>
                            <w:szCs w:val="8"/>
                          </w:rPr>
                        </w:pPr>
                      </w:p>
                    </w:tc>
                  </w:tr>
                  <w:tr w:rsidR="00FD5F65" w:rsidRPr="00505441" w:rsidTr="00505441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D34817"/>
                        <w:vAlign w:val="center"/>
                      </w:tcPr>
                      <w:p w:rsidR="00FD5F65" w:rsidRPr="00505441" w:rsidRDefault="00FD5F65">
                        <w:pPr>
                          <w:pStyle w:val="NoSpacing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FD5F65" w:rsidRPr="00505441" w:rsidTr="00505441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918485"/>
                        <w:vAlign w:val="center"/>
                      </w:tcPr>
                      <w:p w:rsidR="00FD5F65" w:rsidRPr="00505441" w:rsidRDefault="00FD5F65">
                        <w:pPr>
                          <w:pStyle w:val="NoSpacing"/>
                          <w:rPr>
                            <w:sz w:val="8"/>
                            <w:szCs w:val="8"/>
                          </w:rPr>
                        </w:pPr>
                      </w:p>
                    </w:tc>
                  </w:tr>
                </w:tbl>
                <w:p w:rsidR="00FD5F65" w:rsidRDefault="00FD5F65">
                  <w:pPr>
                    <w:spacing w:after="0" w:line="14" w:lineRule="exact"/>
                    <w:rPr>
                      <w:sz w:val="8"/>
                      <w:szCs w:val="8"/>
                    </w:rPr>
                  </w:pPr>
                </w:p>
              </w:txbxContent>
            </v:textbox>
            <w10:wrap anchorx="margin" anchory="margin"/>
          </v:rect>
        </w:pict>
      </w:r>
    </w:p>
    <w:p w:rsidR="00FD5F65" w:rsidRPr="00E525E7" w:rsidRDefault="00FD5F65" w:rsidP="00AD4051">
      <w:pPr>
        <w:pStyle w:val="HeaderEven"/>
        <w:rPr>
          <w:sz w:val="36"/>
          <w:szCs w:val="36"/>
        </w:rPr>
      </w:pPr>
      <w:r w:rsidRPr="00E525E7">
        <w:rPr>
          <w:sz w:val="36"/>
          <w:szCs w:val="36"/>
        </w:rPr>
        <w:t>Orientation Schedule</w:t>
      </w:r>
    </w:p>
    <w:p w:rsidR="00FD5F65" w:rsidRDefault="00FD5F65" w:rsidP="00AD4051"/>
    <w:p w:rsidR="009111EB" w:rsidRDefault="00FD5F65" w:rsidP="00AD4051">
      <w:pPr>
        <w:rPr>
          <w:b/>
          <w:sz w:val="28"/>
          <w:szCs w:val="28"/>
        </w:rPr>
      </w:pPr>
      <w:r>
        <w:rPr>
          <w:b/>
          <w:color w:val="auto"/>
          <w:sz w:val="28"/>
          <w:szCs w:val="28"/>
        </w:rPr>
        <w:br/>
      </w:r>
      <w:r w:rsidR="009111EB">
        <w:rPr>
          <w:b/>
          <w:sz w:val="28"/>
          <w:szCs w:val="28"/>
        </w:rPr>
        <w:t>Friday, September 3</w:t>
      </w:r>
      <w:r w:rsidR="009111EB" w:rsidRPr="009111EB">
        <w:rPr>
          <w:b/>
          <w:sz w:val="28"/>
          <w:szCs w:val="28"/>
          <w:vertAlign w:val="superscript"/>
        </w:rPr>
        <w:t>rd</w:t>
      </w:r>
    </w:p>
    <w:tbl>
      <w:tblPr>
        <w:tblW w:w="0" w:type="auto"/>
        <w:tblBorders>
          <w:top w:val="single" w:sz="8" w:space="0" w:color="9B2D1F"/>
          <w:bottom w:val="single" w:sz="8" w:space="0" w:color="9B2D1F"/>
        </w:tblBorders>
        <w:tblLook w:val="00A0" w:firstRow="1" w:lastRow="0" w:firstColumn="1" w:lastColumn="0" w:noHBand="0" w:noVBand="0"/>
      </w:tblPr>
      <w:tblGrid>
        <w:gridCol w:w="4788"/>
        <w:gridCol w:w="4788"/>
      </w:tblGrid>
      <w:tr w:rsidR="009111EB" w:rsidRPr="00505441" w:rsidTr="00423924">
        <w:tc>
          <w:tcPr>
            <w:tcW w:w="4788" w:type="dxa"/>
            <w:tcBorders>
              <w:top w:val="single" w:sz="8" w:space="0" w:color="9B2D1F"/>
              <w:left w:val="nil"/>
              <w:bottom w:val="single" w:sz="8" w:space="0" w:color="9B2D1F"/>
              <w:right w:val="nil"/>
            </w:tcBorders>
          </w:tcPr>
          <w:p w:rsidR="009111EB" w:rsidRPr="00505441" w:rsidRDefault="009111EB" w:rsidP="00423924">
            <w:pPr>
              <w:spacing w:line="240" w:lineRule="auto"/>
              <w:rPr>
                <w:b/>
                <w:bCs/>
              </w:rPr>
            </w:pPr>
            <w:r w:rsidRPr="00505441">
              <w:rPr>
                <w:b/>
                <w:bCs/>
              </w:rPr>
              <w:t>TEACHER</w:t>
            </w:r>
          </w:p>
        </w:tc>
        <w:tc>
          <w:tcPr>
            <w:tcW w:w="4788" w:type="dxa"/>
            <w:tcBorders>
              <w:top w:val="single" w:sz="8" w:space="0" w:color="9B2D1F"/>
              <w:left w:val="nil"/>
              <w:bottom w:val="single" w:sz="8" w:space="0" w:color="9B2D1F"/>
              <w:right w:val="nil"/>
            </w:tcBorders>
          </w:tcPr>
          <w:p w:rsidR="009111EB" w:rsidRPr="00505441" w:rsidRDefault="009111EB" w:rsidP="00423924">
            <w:pPr>
              <w:spacing w:line="240" w:lineRule="auto"/>
              <w:rPr>
                <w:b/>
                <w:bCs/>
              </w:rPr>
            </w:pPr>
            <w:r w:rsidRPr="00505441">
              <w:rPr>
                <w:b/>
                <w:bCs/>
              </w:rPr>
              <w:t>TIME</w:t>
            </w:r>
          </w:p>
        </w:tc>
      </w:tr>
      <w:tr w:rsidR="009111EB" w:rsidRPr="00505441" w:rsidTr="00423924">
        <w:tc>
          <w:tcPr>
            <w:tcW w:w="4788" w:type="dxa"/>
            <w:tcBorders>
              <w:left w:val="nil"/>
              <w:right w:val="nil"/>
            </w:tcBorders>
            <w:shd w:val="clear" w:color="auto" w:fill="F1C1BC"/>
          </w:tcPr>
          <w:p w:rsidR="009111EB" w:rsidRPr="00505441" w:rsidRDefault="009111EB" w:rsidP="00423924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4788" w:type="dxa"/>
            <w:tcBorders>
              <w:left w:val="nil"/>
              <w:right w:val="nil"/>
            </w:tcBorders>
            <w:shd w:val="clear" w:color="auto" w:fill="F1C1BC"/>
          </w:tcPr>
          <w:p w:rsidR="009111EB" w:rsidRPr="00505441" w:rsidRDefault="009111EB" w:rsidP="00423924">
            <w:pPr>
              <w:spacing w:line="240" w:lineRule="auto"/>
            </w:pPr>
            <w:r>
              <w:t>1:00 - 1:30</w:t>
            </w:r>
          </w:p>
        </w:tc>
      </w:tr>
      <w:tr w:rsidR="009111EB" w:rsidRPr="00505441" w:rsidTr="00423924">
        <w:tc>
          <w:tcPr>
            <w:tcW w:w="4788" w:type="dxa"/>
          </w:tcPr>
          <w:p w:rsidR="009111EB" w:rsidRPr="00505441" w:rsidRDefault="009111EB" w:rsidP="00423924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4788" w:type="dxa"/>
          </w:tcPr>
          <w:p w:rsidR="009111EB" w:rsidRPr="00505441" w:rsidRDefault="009111EB" w:rsidP="00423924">
            <w:pPr>
              <w:spacing w:line="240" w:lineRule="auto"/>
            </w:pPr>
            <w:r>
              <w:t>1:40 - 2:10</w:t>
            </w:r>
          </w:p>
        </w:tc>
      </w:tr>
      <w:tr w:rsidR="009111EB" w:rsidRPr="00505441" w:rsidTr="00423924">
        <w:tc>
          <w:tcPr>
            <w:tcW w:w="4788" w:type="dxa"/>
            <w:tcBorders>
              <w:left w:val="nil"/>
              <w:right w:val="nil"/>
            </w:tcBorders>
            <w:shd w:val="clear" w:color="auto" w:fill="F1C1BC"/>
          </w:tcPr>
          <w:p w:rsidR="009111EB" w:rsidRPr="00505441" w:rsidRDefault="009111EB" w:rsidP="00423924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4788" w:type="dxa"/>
            <w:tcBorders>
              <w:left w:val="nil"/>
              <w:right w:val="nil"/>
            </w:tcBorders>
            <w:shd w:val="clear" w:color="auto" w:fill="F1C1BC"/>
          </w:tcPr>
          <w:p w:rsidR="009111EB" w:rsidRPr="00505441" w:rsidRDefault="009111EB" w:rsidP="009111EB">
            <w:pPr>
              <w:spacing w:line="240" w:lineRule="auto"/>
            </w:pPr>
            <w:r>
              <w:t>2</w:t>
            </w:r>
            <w:r>
              <w:t xml:space="preserve">:45 - </w:t>
            </w:r>
            <w:r>
              <w:t>3</w:t>
            </w:r>
            <w:r>
              <w:t>:15</w:t>
            </w:r>
          </w:p>
        </w:tc>
      </w:tr>
    </w:tbl>
    <w:p w:rsidR="009111EB" w:rsidRDefault="009111EB" w:rsidP="00AD4051">
      <w:pPr>
        <w:rPr>
          <w:b/>
          <w:sz w:val="28"/>
          <w:szCs w:val="28"/>
        </w:rPr>
      </w:pPr>
    </w:p>
    <w:p w:rsidR="00FD5F65" w:rsidRPr="00E525E7" w:rsidRDefault="00656D70" w:rsidP="00AD4051">
      <w:pPr>
        <w:rPr>
          <w:b/>
          <w:sz w:val="28"/>
          <w:szCs w:val="28"/>
        </w:rPr>
      </w:pPr>
      <w:r>
        <w:rPr>
          <w:b/>
          <w:sz w:val="28"/>
          <w:szCs w:val="28"/>
        </w:rPr>
        <w:t>Tuesday, September 7</w:t>
      </w:r>
      <w:r w:rsidR="00FD5F65" w:rsidRPr="00E525E7">
        <w:rPr>
          <w:b/>
          <w:sz w:val="28"/>
          <w:szCs w:val="28"/>
          <w:vertAlign w:val="superscript"/>
        </w:rPr>
        <w:t>th</w:t>
      </w:r>
    </w:p>
    <w:tbl>
      <w:tblPr>
        <w:tblW w:w="0" w:type="auto"/>
        <w:tblBorders>
          <w:top w:val="single" w:sz="8" w:space="0" w:color="9B2D1F"/>
          <w:bottom w:val="single" w:sz="8" w:space="0" w:color="9B2D1F"/>
        </w:tblBorders>
        <w:tblLook w:val="00A0" w:firstRow="1" w:lastRow="0" w:firstColumn="1" w:lastColumn="0" w:noHBand="0" w:noVBand="0"/>
      </w:tblPr>
      <w:tblGrid>
        <w:gridCol w:w="4788"/>
        <w:gridCol w:w="4788"/>
      </w:tblGrid>
      <w:tr w:rsidR="00FD5F65" w:rsidRPr="00505441" w:rsidTr="00505441">
        <w:tc>
          <w:tcPr>
            <w:tcW w:w="4788" w:type="dxa"/>
            <w:tcBorders>
              <w:top w:val="single" w:sz="8" w:space="0" w:color="9B2D1F"/>
              <w:left w:val="nil"/>
              <w:bottom w:val="single" w:sz="8" w:space="0" w:color="9B2D1F"/>
              <w:right w:val="nil"/>
            </w:tcBorders>
          </w:tcPr>
          <w:p w:rsidR="00FD5F65" w:rsidRPr="00505441" w:rsidRDefault="009111EB" w:rsidP="00505441">
            <w:pPr>
              <w:spacing w:line="240" w:lineRule="auto"/>
              <w:rPr>
                <w:b/>
                <w:bCs/>
              </w:rPr>
            </w:pPr>
            <w:r w:rsidRPr="00505441">
              <w:rPr>
                <w:b/>
                <w:bCs/>
              </w:rPr>
              <w:t>TEACHER</w:t>
            </w:r>
          </w:p>
        </w:tc>
        <w:tc>
          <w:tcPr>
            <w:tcW w:w="4788" w:type="dxa"/>
            <w:tcBorders>
              <w:top w:val="single" w:sz="8" w:space="0" w:color="9B2D1F"/>
              <w:left w:val="nil"/>
              <w:bottom w:val="single" w:sz="8" w:space="0" w:color="9B2D1F"/>
              <w:right w:val="nil"/>
            </w:tcBorders>
          </w:tcPr>
          <w:p w:rsidR="00FD5F65" w:rsidRPr="00505441" w:rsidRDefault="009111EB" w:rsidP="00505441">
            <w:pPr>
              <w:spacing w:line="240" w:lineRule="auto"/>
              <w:rPr>
                <w:b/>
                <w:bCs/>
              </w:rPr>
            </w:pPr>
            <w:r w:rsidRPr="00505441">
              <w:rPr>
                <w:b/>
                <w:bCs/>
              </w:rPr>
              <w:t>TIME</w:t>
            </w:r>
          </w:p>
        </w:tc>
      </w:tr>
      <w:tr w:rsidR="00FD5F65" w:rsidRPr="00505441" w:rsidTr="00505441">
        <w:tc>
          <w:tcPr>
            <w:tcW w:w="4788" w:type="dxa"/>
            <w:tcBorders>
              <w:left w:val="nil"/>
              <w:right w:val="nil"/>
            </w:tcBorders>
            <w:shd w:val="clear" w:color="auto" w:fill="F1C1BC"/>
          </w:tcPr>
          <w:p w:rsidR="00FD5F65" w:rsidRPr="00505441" w:rsidRDefault="00FD5F65" w:rsidP="005054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4788" w:type="dxa"/>
            <w:tcBorders>
              <w:left w:val="nil"/>
              <w:right w:val="nil"/>
            </w:tcBorders>
            <w:shd w:val="clear" w:color="auto" w:fill="F1C1BC"/>
          </w:tcPr>
          <w:p w:rsidR="00FD5F65" w:rsidRPr="00505441" w:rsidRDefault="00FD5F65" w:rsidP="00D277AF">
            <w:pPr>
              <w:spacing w:line="240" w:lineRule="auto"/>
            </w:pPr>
            <w:r>
              <w:t>9:15 - 9:45</w:t>
            </w:r>
          </w:p>
        </w:tc>
      </w:tr>
      <w:tr w:rsidR="00FD5F65" w:rsidRPr="00505441" w:rsidTr="00505441">
        <w:tc>
          <w:tcPr>
            <w:tcW w:w="4788" w:type="dxa"/>
          </w:tcPr>
          <w:p w:rsidR="00FD5F65" w:rsidRPr="00505441" w:rsidRDefault="00FD5F65" w:rsidP="005054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4788" w:type="dxa"/>
          </w:tcPr>
          <w:p w:rsidR="00FD5F65" w:rsidRPr="00505441" w:rsidRDefault="00FD5F65" w:rsidP="00D277AF">
            <w:pPr>
              <w:spacing w:line="240" w:lineRule="auto"/>
            </w:pPr>
            <w:r>
              <w:t>9:50 - 10:20</w:t>
            </w:r>
          </w:p>
        </w:tc>
      </w:tr>
      <w:tr w:rsidR="00FD5F65" w:rsidRPr="00505441" w:rsidTr="00505441">
        <w:tc>
          <w:tcPr>
            <w:tcW w:w="4788" w:type="dxa"/>
            <w:tcBorders>
              <w:left w:val="nil"/>
              <w:right w:val="nil"/>
            </w:tcBorders>
            <w:shd w:val="clear" w:color="auto" w:fill="F1C1BC"/>
          </w:tcPr>
          <w:p w:rsidR="00FD5F65" w:rsidRPr="00505441" w:rsidRDefault="00FD5F65" w:rsidP="005054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4788" w:type="dxa"/>
            <w:tcBorders>
              <w:left w:val="nil"/>
              <w:right w:val="nil"/>
            </w:tcBorders>
            <w:shd w:val="clear" w:color="auto" w:fill="F1C1BC"/>
          </w:tcPr>
          <w:p w:rsidR="00FD5F65" w:rsidRPr="00505441" w:rsidRDefault="009111EB" w:rsidP="00D277AF">
            <w:pPr>
              <w:spacing w:line="240" w:lineRule="auto"/>
            </w:pPr>
            <w:r>
              <w:t>11:00</w:t>
            </w:r>
            <w:r w:rsidR="00FD5F65">
              <w:t xml:space="preserve"> - </w:t>
            </w:r>
            <w:r>
              <w:t>11:30</w:t>
            </w:r>
          </w:p>
        </w:tc>
      </w:tr>
      <w:tr w:rsidR="00FD5F65" w:rsidRPr="00505441" w:rsidTr="009111EB">
        <w:tc>
          <w:tcPr>
            <w:tcW w:w="4788" w:type="dxa"/>
            <w:tcBorders>
              <w:bottom w:val="nil"/>
            </w:tcBorders>
          </w:tcPr>
          <w:p w:rsidR="00FD5F65" w:rsidRPr="00505441" w:rsidRDefault="00FD5F65" w:rsidP="005054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4788" w:type="dxa"/>
            <w:tcBorders>
              <w:bottom w:val="nil"/>
            </w:tcBorders>
          </w:tcPr>
          <w:p w:rsidR="00FD5F65" w:rsidRPr="00505441" w:rsidRDefault="00FD5F65" w:rsidP="00D277AF">
            <w:pPr>
              <w:spacing w:line="240" w:lineRule="auto"/>
            </w:pPr>
            <w:r>
              <w:t>1:00 - 1:30</w:t>
            </w:r>
          </w:p>
        </w:tc>
      </w:tr>
      <w:tr w:rsidR="00FD5F65" w:rsidRPr="00505441" w:rsidTr="009111EB">
        <w:tc>
          <w:tcPr>
            <w:tcW w:w="4788" w:type="dxa"/>
            <w:tcBorders>
              <w:top w:val="nil"/>
              <w:bottom w:val="nil"/>
            </w:tcBorders>
            <w:shd w:val="clear" w:color="auto" w:fill="E5B8B7" w:themeFill="accent2" w:themeFillTint="66"/>
          </w:tcPr>
          <w:p w:rsidR="00FD5F65" w:rsidRPr="00505441" w:rsidRDefault="00FD5F65" w:rsidP="005054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4788" w:type="dxa"/>
            <w:tcBorders>
              <w:top w:val="nil"/>
              <w:bottom w:val="nil"/>
            </w:tcBorders>
            <w:shd w:val="clear" w:color="auto" w:fill="E5B8B7" w:themeFill="accent2" w:themeFillTint="66"/>
          </w:tcPr>
          <w:p w:rsidR="00FD5F65" w:rsidRPr="00505441" w:rsidRDefault="00FD5F65" w:rsidP="00D277AF">
            <w:pPr>
              <w:spacing w:line="240" w:lineRule="auto"/>
            </w:pPr>
            <w:r>
              <w:t>1:40 - 2:10</w:t>
            </w:r>
          </w:p>
        </w:tc>
      </w:tr>
      <w:tr w:rsidR="009111EB" w:rsidRPr="00505441" w:rsidTr="009111EB">
        <w:tc>
          <w:tcPr>
            <w:tcW w:w="4788" w:type="dxa"/>
            <w:tcBorders>
              <w:top w:val="nil"/>
            </w:tcBorders>
          </w:tcPr>
          <w:p w:rsidR="009111EB" w:rsidRPr="00505441" w:rsidRDefault="009111EB" w:rsidP="005054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4788" w:type="dxa"/>
            <w:tcBorders>
              <w:top w:val="nil"/>
            </w:tcBorders>
          </w:tcPr>
          <w:p w:rsidR="009111EB" w:rsidRDefault="009111EB" w:rsidP="00D277AF">
            <w:pPr>
              <w:spacing w:line="240" w:lineRule="auto"/>
            </w:pPr>
            <w:r>
              <w:t>2:45 – 3:15</w:t>
            </w:r>
          </w:p>
        </w:tc>
      </w:tr>
    </w:tbl>
    <w:p w:rsidR="00FD5F65" w:rsidRDefault="00FD5F65" w:rsidP="00AD4051"/>
    <w:p w:rsidR="00656D70" w:rsidRDefault="00656D70" w:rsidP="00656D70">
      <w:pPr>
        <w:rPr>
          <w:b/>
          <w:color w:val="auto"/>
          <w:sz w:val="28"/>
          <w:szCs w:val="28"/>
        </w:rPr>
      </w:pPr>
    </w:p>
    <w:p w:rsidR="00656D70" w:rsidRPr="00E525E7" w:rsidRDefault="00656D70" w:rsidP="00656D70">
      <w:pPr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Friday, September 10</w:t>
      </w:r>
      <w:r w:rsidRPr="00E525E7">
        <w:rPr>
          <w:b/>
          <w:color w:val="auto"/>
          <w:sz w:val="28"/>
          <w:szCs w:val="28"/>
          <w:vertAlign w:val="superscript"/>
        </w:rPr>
        <w:t>th</w:t>
      </w:r>
    </w:p>
    <w:tbl>
      <w:tblPr>
        <w:tblW w:w="0" w:type="auto"/>
        <w:tblBorders>
          <w:top w:val="single" w:sz="8" w:space="0" w:color="9B2D1F"/>
          <w:bottom w:val="single" w:sz="8" w:space="0" w:color="9B2D1F"/>
        </w:tblBorders>
        <w:tblLook w:val="00A0" w:firstRow="1" w:lastRow="0" w:firstColumn="1" w:lastColumn="0" w:noHBand="0" w:noVBand="0"/>
      </w:tblPr>
      <w:tblGrid>
        <w:gridCol w:w="4788"/>
        <w:gridCol w:w="4788"/>
      </w:tblGrid>
      <w:tr w:rsidR="00656D70" w:rsidRPr="00505441" w:rsidTr="00731A5B">
        <w:tc>
          <w:tcPr>
            <w:tcW w:w="4788" w:type="dxa"/>
            <w:tcBorders>
              <w:top w:val="single" w:sz="8" w:space="0" w:color="9B2D1F"/>
              <w:left w:val="nil"/>
              <w:bottom w:val="single" w:sz="8" w:space="0" w:color="9B2D1F"/>
              <w:right w:val="nil"/>
            </w:tcBorders>
          </w:tcPr>
          <w:p w:rsidR="00656D70" w:rsidRPr="00505441" w:rsidRDefault="009111EB" w:rsidP="00731A5B">
            <w:pPr>
              <w:spacing w:line="240" w:lineRule="auto"/>
              <w:rPr>
                <w:b/>
                <w:bCs/>
              </w:rPr>
            </w:pPr>
            <w:r w:rsidRPr="00505441">
              <w:rPr>
                <w:b/>
                <w:bCs/>
              </w:rPr>
              <w:t>TEACHER</w:t>
            </w:r>
          </w:p>
        </w:tc>
        <w:tc>
          <w:tcPr>
            <w:tcW w:w="4788" w:type="dxa"/>
            <w:tcBorders>
              <w:top w:val="single" w:sz="8" w:space="0" w:color="9B2D1F"/>
              <w:left w:val="nil"/>
              <w:bottom w:val="single" w:sz="8" w:space="0" w:color="9B2D1F"/>
              <w:right w:val="nil"/>
            </w:tcBorders>
          </w:tcPr>
          <w:p w:rsidR="00656D70" w:rsidRPr="00505441" w:rsidRDefault="009111EB" w:rsidP="00731A5B">
            <w:pPr>
              <w:spacing w:line="240" w:lineRule="auto"/>
              <w:rPr>
                <w:b/>
                <w:bCs/>
              </w:rPr>
            </w:pPr>
            <w:r w:rsidRPr="00505441">
              <w:rPr>
                <w:b/>
                <w:bCs/>
              </w:rPr>
              <w:t>TIME</w:t>
            </w:r>
          </w:p>
        </w:tc>
      </w:tr>
      <w:tr w:rsidR="00656D70" w:rsidRPr="00505441" w:rsidTr="00731A5B">
        <w:tc>
          <w:tcPr>
            <w:tcW w:w="4788" w:type="dxa"/>
            <w:tcBorders>
              <w:left w:val="nil"/>
              <w:right w:val="nil"/>
            </w:tcBorders>
            <w:shd w:val="clear" w:color="auto" w:fill="F1C1BC"/>
          </w:tcPr>
          <w:p w:rsidR="00656D70" w:rsidRPr="00505441" w:rsidRDefault="00656D70" w:rsidP="00731A5B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4788" w:type="dxa"/>
            <w:tcBorders>
              <w:left w:val="nil"/>
              <w:right w:val="nil"/>
            </w:tcBorders>
            <w:shd w:val="clear" w:color="auto" w:fill="F1C1BC"/>
          </w:tcPr>
          <w:p w:rsidR="00656D70" w:rsidRPr="00505441" w:rsidRDefault="00656D70" w:rsidP="00731A5B">
            <w:pPr>
              <w:spacing w:line="240" w:lineRule="auto"/>
            </w:pPr>
            <w:r>
              <w:t>9:15 - 9:45</w:t>
            </w:r>
          </w:p>
        </w:tc>
      </w:tr>
      <w:tr w:rsidR="00656D70" w:rsidRPr="00505441" w:rsidTr="00731A5B">
        <w:tc>
          <w:tcPr>
            <w:tcW w:w="4788" w:type="dxa"/>
          </w:tcPr>
          <w:p w:rsidR="00656D70" w:rsidRPr="00505441" w:rsidRDefault="00656D70" w:rsidP="00731A5B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4788" w:type="dxa"/>
          </w:tcPr>
          <w:p w:rsidR="00656D70" w:rsidRPr="00505441" w:rsidRDefault="009111EB" w:rsidP="00731A5B">
            <w:pPr>
              <w:spacing w:line="240" w:lineRule="auto"/>
            </w:pPr>
            <w:r>
              <w:t>11:00 - 11:30</w:t>
            </w:r>
          </w:p>
        </w:tc>
      </w:tr>
      <w:tr w:rsidR="00656D70" w:rsidRPr="00505441" w:rsidTr="00731A5B">
        <w:tc>
          <w:tcPr>
            <w:tcW w:w="4788" w:type="dxa"/>
            <w:tcBorders>
              <w:left w:val="nil"/>
              <w:right w:val="nil"/>
            </w:tcBorders>
            <w:shd w:val="clear" w:color="auto" w:fill="F1C1BC"/>
          </w:tcPr>
          <w:p w:rsidR="00656D70" w:rsidRPr="00505441" w:rsidRDefault="00656D70" w:rsidP="00731A5B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4788" w:type="dxa"/>
            <w:tcBorders>
              <w:left w:val="nil"/>
              <w:right w:val="nil"/>
            </w:tcBorders>
            <w:shd w:val="clear" w:color="auto" w:fill="F1C1BC"/>
          </w:tcPr>
          <w:p w:rsidR="00656D70" w:rsidRPr="00505441" w:rsidRDefault="009111EB" w:rsidP="00731A5B">
            <w:pPr>
              <w:spacing w:line="240" w:lineRule="auto"/>
            </w:pPr>
            <w:r>
              <w:t>1:00 - 1:30</w:t>
            </w:r>
          </w:p>
        </w:tc>
      </w:tr>
      <w:tr w:rsidR="00656D70" w:rsidRPr="00505441" w:rsidTr="009111EB">
        <w:tc>
          <w:tcPr>
            <w:tcW w:w="4788" w:type="dxa"/>
            <w:tcBorders>
              <w:bottom w:val="nil"/>
            </w:tcBorders>
          </w:tcPr>
          <w:p w:rsidR="00656D70" w:rsidRPr="00505441" w:rsidRDefault="00656D70" w:rsidP="00731A5B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4788" w:type="dxa"/>
            <w:tcBorders>
              <w:bottom w:val="nil"/>
            </w:tcBorders>
          </w:tcPr>
          <w:p w:rsidR="00656D70" w:rsidRPr="00505441" w:rsidRDefault="009111EB" w:rsidP="00731A5B">
            <w:pPr>
              <w:spacing w:line="240" w:lineRule="auto"/>
            </w:pPr>
            <w:r>
              <w:t>1:40 - 2:10</w:t>
            </w:r>
          </w:p>
        </w:tc>
      </w:tr>
      <w:tr w:rsidR="00656D70" w:rsidRPr="00505441" w:rsidTr="009111EB">
        <w:tc>
          <w:tcPr>
            <w:tcW w:w="4788" w:type="dxa"/>
            <w:tcBorders>
              <w:top w:val="nil"/>
              <w:bottom w:val="nil"/>
            </w:tcBorders>
            <w:shd w:val="clear" w:color="auto" w:fill="E5B8B7" w:themeFill="accent2" w:themeFillTint="66"/>
          </w:tcPr>
          <w:p w:rsidR="00656D70" w:rsidRPr="00505441" w:rsidRDefault="00656D70" w:rsidP="00731A5B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4788" w:type="dxa"/>
            <w:tcBorders>
              <w:top w:val="nil"/>
              <w:bottom w:val="nil"/>
            </w:tcBorders>
            <w:shd w:val="clear" w:color="auto" w:fill="E5B8B7" w:themeFill="accent2" w:themeFillTint="66"/>
          </w:tcPr>
          <w:p w:rsidR="00656D70" w:rsidRPr="00505441" w:rsidRDefault="009111EB" w:rsidP="00731A5B">
            <w:pPr>
              <w:spacing w:line="240" w:lineRule="auto"/>
            </w:pPr>
            <w:r>
              <w:t>2:45 – 3:15</w:t>
            </w:r>
          </w:p>
        </w:tc>
      </w:tr>
      <w:tr w:rsidR="009111EB" w:rsidRPr="00505441" w:rsidTr="009111EB">
        <w:tc>
          <w:tcPr>
            <w:tcW w:w="4788" w:type="dxa"/>
            <w:tcBorders>
              <w:top w:val="nil"/>
              <w:bottom w:val="single" w:sz="8" w:space="0" w:color="9B2D1F"/>
            </w:tcBorders>
          </w:tcPr>
          <w:p w:rsidR="009111EB" w:rsidRPr="00505441" w:rsidRDefault="009111EB" w:rsidP="00731A5B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4788" w:type="dxa"/>
            <w:tcBorders>
              <w:top w:val="nil"/>
              <w:bottom w:val="single" w:sz="8" w:space="0" w:color="9B2D1F"/>
            </w:tcBorders>
          </w:tcPr>
          <w:p w:rsidR="009111EB" w:rsidRDefault="009111EB" w:rsidP="00731A5B">
            <w:pPr>
              <w:spacing w:line="240" w:lineRule="auto"/>
            </w:pPr>
          </w:p>
        </w:tc>
      </w:tr>
    </w:tbl>
    <w:p w:rsidR="00656D70" w:rsidRDefault="00656D70" w:rsidP="00656D70"/>
    <w:p w:rsidR="00FD5F65" w:rsidRDefault="00FD5F65">
      <w:pPr>
        <w:spacing w:after="200"/>
      </w:pPr>
      <w:r>
        <w:br w:type="page"/>
      </w:r>
    </w:p>
    <w:p w:rsidR="00FD5F65" w:rsidRPr="00E525E7" w:rsidRDefault="00FD5F65" w:rsidP="00E525E7">
      <w:pPr>
        <w:pStyle w:val="HeaderEven"/>
        <w:rPr>
          <w:sz w:val="36"/>
          <w:szCs w:val="36"/>
        </w:rPr>
      </w:pPr>
      <w:r>
        <w:rPr>
          <w:sz w:val="36"/>
          <w:szCs w:val="36"/>
        </w:rPr>
        <w:t>Planning</w:t>
      </w:r>
      <w:r w:rsidRPr="00E525E7">
        <w:rPr>
          <w:sz w:val="36"/>
          <w:szCs w:val="36"/>
        </w:rPr>
        <w:t xml:space="preserve"> Schedule</w:t>
      </w:r>
    </w:p>
    <w:p w:rsidR="00FD5F65" w:rsidRDefault="00FD5F65" w:rsidP="00AD4051"/>
    <w:p w:rsidR="00FD5F65" w:rsidRDefault="00FD5F65" w:rsidP="00AD4051">
      <w:pPr>
        <w:rPr>
          <w:b/>
          <w:sz w:val="28"/>
          <w:szCs w:val="28"/>
        </w:rPr>
      </w:pPr>
      <w:r w:rsidRPr="00E525E7">
        <w:rPr>
          <w:b/>
          <w:sz w:val="28"/>
          <w:szCs w:val="28"/>
        </w:rPr>
        <w:t>Name of Teacher</w:t>
      </w:r>
      <w:r>
        <w:rPr>
          <w:b/>
          <w:sz w:val="28"/>
          <w:szCs w:val="28"/>
        </w:rPr>
        <w:t>: _________________________________________________</w:t>
      </w:r>
    </w:p>
    <w:p w:rsidR="00FD5F65" w:rsidRPr="00E525E7" w:rsidRDefault="00FD5F65" w:rsidP="00AD4051">
      <w:pPr>
        <w:rPr>
          <w:b/>
          <w:sz w:val="28"/>
          <w:szCs w:val="28"/>
        </w:rPr>
      </w:pPr>
    </w:p>
    <w:tbl>
      <w:tblPr>
        <w:tblW w:w="9905" w:type="dxa"/>
        <w:tblBorders>
          <w:top w:val="single" w:sz="8" w:space="0" w:color="9B2D1F"/>
          <w:bottom w:val="single" w:sz="8" w:space="0" w:color="9B2D1F"/>
        </w:tblBorders>
        <w:tblLook w:val="00A0" w:firstRow="1" w:lastRow="0" w:firstColumn="1" w:lastColumn="0" w:noHBand="0" w:noVBand="0"/>
      </w:tblPr>
      <w:tblGrid>
        <w:gridCol w:w="3371"/>
        <w:gridCol w:w="1606"/>
        <w:gridCol w:w="1622"/>
        <w:gridCol w:w="1447"/>
        <w:gridCol w:w="1859"/>
      </w:tblGrid>
      <w:tr w:rsidR="00FD5F65" w:rsidRPr="00505441" w:rsidTr="00505441">
        <w:trPr>
          <w:trHeight w:val="876"/>
        </w:trPr>
        <w:tc>
          <w:tcPr>
            <w:tcW w:w="3371" w:type="dxa"/>
            <w:tcBorders>
              <w:top w:val="single" w:sz="8" w:space="0" w:color="9B2D1F"/>
              <w:left w:val="nil"/>
              <w:bottom w:val="single" w:sz="8" w:space="0" w:color="9B2D1F"/>
              <w:right w:val="nil"/>
            </w:tcBorders>
            <w:shd w:val="clear" w:color="auto" w:fill="DE6A5C"/>
          </w:tcPr>
          <w:p w:rsidR="00FD5F65" w:rsidRPr="00505441" w:rsidRDefault="00FD5F65" w:rsidP="00505441">
            <w:pPr>
              <w:spacing w:line="240" w:lineRule="auto"/>
              <w:rPr>
                <w:b/>
                <w:bCs/>
                <w:color w:val="FFFFFF"/>
                <w:sz w:val="28"/>
                <w:szCs w:val="28"/>
              </w:rPr>
            </w:pPr>
            <w:r w:rsidRPr="00505441">
              <w:rPr>
                <w:b/>
                <w:bCs/>
                <w:color w:val="FFFFFF"/>
                <w:sz w:val="28"/>
                <w:szCs w:val="28"/>
              </w:rPr>
              <w:t>Unit/Concept/Theme</w:t>
            </w:r>
          </w:p>
        </w:tc>
        <w:tc>
          <w:tcPr>
            <w:tcW w:w="4675" w:type="dxa"/>
            <w:gridSpan w:val="3"/>
            <w:tcBorders>
              <w:top w:val="single" w:sz="8" w:space="0" w:color="9B2D1F"/>
              <w:left w:val="nil"/>
              <w:bottom w:val="single" w:sz="8" w:space="0" w:color="9B2D1F"/>
              <w:right w:val="nil"/>
            </w:tcBorders>
            <w:shd w:val="clear" w:color="auto" w:fill="DE6A5C"/>
          </w:tcPr>
          <w:p w:rsidR="00FD5F65" w:rsidRPr="00505441" w:rsidRDefault="00FD5F65" w:rsidP="00505441">
            <w:pPr>
              <w:spacing w:line="240" w:lineRule="auto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505441">
              <w:rPr>
                <w:b/>
                <w:bCs/>
                <w:color w:val="FFFFFF"/>
                <w:sz w:val="28"/>
                <w:szCs w:val="28"/>
              </w:rPr>
              <w:t>Teaching and Learning Needs</w:t>
            </w:r>
          </w:p>
          <w:p w:rsidR="00FD5F65" w:rsidRPr="00505441" w:rsidRDefault="00FD5F65" w:rsidP="002709F3">
            <w:pPr>
              <w:spacing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505441">
              <w:rPr>
                <w:b/>
                <w:bCs/>
                <w:color w:val="FFFFFF"/>
                <w:sz w:val="18"/>
                <w:szCs w:val="18"/>
              </w:rPr>
              <w:t xml:space="preserve">Check </w:t>
            </w:r>
            <w:r w:rsidR="002709F3">
              <w:rPr>
                <w:b/>
                <w:bCs/>
                <w:color w:val="FFFFFF"/>
                <w:sz w:val="18"/>
                <w:szCs w:val="18"/>
              </w:rPr>
              <w:t xml:space="preserve">all that </w:t>
            </w:r>
            <w:bookmarkStart w:id="0" w:name="_GoBack"/>
            <w:bookmarkEnd w:id="0"/>
            <w:r w:rsidRPr="00505441">
              <w:rPr>
                <w:b/>
                <w:bCs/>
                <w:color w:val="FFFFFF"/>
                <w:sz w:val="18"/>
                <w:szCs w:val="18"/>
              </w:rPr>
              <w:t>apply</w:t>
            </w:r>
          </w:p>
        </w:tc>
        <w:tc>
          <w:tcPr>
            <w:tcW w:w="1859" w:type="dxa"/>
            <w:tcBorders>
              <w:top w:val="single" w:sz="8" w:space="0" w:color="9B2D1F"/>
              <w:left w:val="nil"/>
              <w:bottom w:val="single" w:sz="8" w:space="0" w:color="9B2D1F"/>
              <w:right w:val="nil"/>
            </w:tcBorders>
            <w:shd w:val="clear" w:color="auto" w:fill="DE6A5C"/>
          </w:tcPr>
          <w:p w:rsidR="00FD5F65" w:rsidRPr="00505441" w:rsidRDefault="00FD5F65" w:rsidP="00505441">
            <w:pPr>
              <w:spacing w:line="240" w:lineRule="auto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505441">
              <w:rPr>
                <w:b/>
                <w:bCs/>
                <w:color w:val="FFFFFF"/>
                <w:sz w:val="28"/>
                <w:szCs w:val="28"/>
              </w:rPr>
              <w:t>Time Frame</w:t>
            </w:r>
          </w:p>
        </w:tc>
      </w:tr>
      <w:tr w:rsidR="00FD5F65" w:rsidRPr="00505441" w:rsidTr="00505441">
        <w:trPr>
          <w:trHeight w:val="687"/>
        </w:trPr>
        <w:tc>
          <w:tcPr>
            <w:tcW w:w="3371" w:type="dxa"/>
            <w:tcBorders>
              <w:left w:val="nil"/>
              <w:bottom w:val="single" w:sz="4" w:space="0" w:color="auto"/>
              <w:right w:val="nil"/>
            </w:tcBorders>
            <w:shd w:val="clear" w:color="auto" w:fill="F1C1BC"/>
          </w:tcPr>
          <w:p w:rsidR="00FD5F65" w:rsidRPr="00505441" w:rsidRDefault="00FD5F65" w:rsidP="005054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606" w:type="dxa"/>
            <w:tcBorders>
              <w:left w:val="nil"/>
              <w:bottom w:val="single" w:sz="4" w:space="0" w:color="auto"/>
              <w:right w:val="nil"/>
            </w:tcBorders>
            <w:shd w:val="clear" w:color="auto" w:fill="F1C1BC"/>
          </w:tcPr>
          <w:p w:rsidR="00FD5F65" w:rsidRPr="00505441" w:rsidRDefault="00FD5F65" w:rsidP="00505441">
            <w:pPr>
              <w:spacing w:line="240" w:lineRule="auto"/>
              <w:jc w:val="center"/>
            </w:pPr>
            <w:r w:rsidRPr="00505441">
              <w:t>Cooperative Planning</w:t>
            </w:r>
          </w:p>
        </w:tc>
        <w:tc>
          <w:tcPr>
            <w:tcW w:w="1622" w:type="dxa"/>
            <w:tcBorders>
              <w:left w:val="nil"/>
              <w:bottom w:val="single" w:sz="4" w:space="0" w:color="auto"/>
              <w:right w:val="nil"/>
            </w:tcBorders>
            <w:shd w:val="clear" w:color="auto" w:fill="F1C1BC"/>
          </w:tcPr>
          <w:p w:rsidR="00FD5F65" w:rsidRPr="00505441" w:rsidRDefault="00FD5F65" w:rsidP="00505441">
            <w:pPr>
              <w:spacing w:line="240" w:lineRule="auto"/>
              <w:jc w:val="center"/>
            </w:pPr>
            <w:r w:rsidRPr="00505441">
              <w:t>Resource Compilation</w:t>
            </w:r>
          </w:p>
        </w:tc>
        <w:tc>
          <w:tcPr>
            <w:tcW w:w="1447" w:type="dxa"/>
            <w:tcBorders>
              <w:left w:val="nil"/>
              <w:bottom w:val="single" w:sz="4" w:space="0" w:color="auto"/>
              <w:right w:val="nil"/>
            </w:tcBorders>
            <w:shd w:val="clear" w:color="auto" w:fill="F1C1BC"/>
          </w:tcPr>
          <w:p w:rsidR="00FD5F65" w:rsidRPr="00505441" w:rsidRDefault="00FD5F65" w:rsidP="00505441">
            <w:pPr>
              <w:spacing w:line="240" w:lineRule="auto"/>
              <w:jc w:val="center"/>
            </w:pPr>
            <w:r w:rsidRPr="00505441">
              <w:t>Professional Development</w:t>
            </w:r>
          </w:p>
        </w:tc>
        <w:tc>
          <w:tcPr>
            <w:tcW w:w="1859" w:type="dxa"/>
            <w:tcBorders>
              <w:left w:val="nil"/>
              <w:bottom w:val="single" w:sz="4" w:space="0" w:color="auto"/>
              <w:right w:val="nil"/>
            </w:tcBorders>
            <w:shd w:val="clear" w:color="auto" w:fill="F1C1BC"/>
          </w:tcPr>
          <w:p w:rsidR="00FD5F65" w:rsidRPr="00505441" w:rsidRDefault="00FD5F65" w:rsidP="00505441">
            <w:pPr>
              <w:spacing w:line="240" w:lineRule="auto"/>
            </w:pPr>
          </w:p>
        </w:tc>
      </w:tr>
      <w:tr w:rsidR="00FD5F65" w:rsidRPr="00505441" w:rsidTr="00505441">
        <w:trPr>
          <w:trHeight w:val="412"/>
        </w:trPr>
        <w:tc>
          <w:tcPr>
            <w:tcW w:w="3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F65" w:rsidRPr="00505441" w:rsidRDefault="00FD5F65" w:rsidP="00505441">
            <w:pPr>
              <w:spacing w:before="240" w:line="360" w:lineRule="auto"/>
              <w:rPr>
                <w:b/>
                <w:bCs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5" w:rsidRPr="00505441" w:rsidRDefault="00FD5F65" w:rsidP="00505441">
            <w:pPr>
              <w:spacing w:before="240" w:line="360" w:lineRule="auto"/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5" w:rsidRPr="00505441" w:rsidRDefault="00FD5F65" w:rsidP="00505441">
            <w:pPr>
              <w:spacing w:before="240" w:line="360" w:lineRule="auto"/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5" w:rsidRPr="00505441" w:rsidRDefault="00FD5F65" w:rsidP="00505441">
            <w:pPr>
              <w:spacing w:before="240" w:line="360" w:lineRule="auto"/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D5F65" w:rsidRPr="00505441" w:rsidRDefault="00FD5F65" w:rsidP="00505441">
            <w:pPr>
              <w:spacing w:before="240" w:line="360" w:lineRule="auto"/>
            </w:pPr>
            <w:r w:rsidRPr="00505441">
              <w:t>September</w:t>
            </w:r>
          </w:p>
        </w:tc>
      </w:tr>
      <w:tr w:rsidR="00FD5F65" w:rsidRPr="00505441" w:rsidTr="00505441">
        <w:trPr>
          <w:trHeight w:val="430"/>
        </w:trPr>
        <w:tc>
          <w:tcPr>
            <w:tcW w:w="3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F65" w:rsidRPr="00505441" w:rsidRDefault="00FD5F65" w:rsidP="00505441">
            <w:pPr>
              <w:spacing w:before="240" w:line="360" w:lineRule="auto"/>
              <w:rPr>
                <w:b/>
                <w:bCs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5" w:rsidRPr="00505441" w:rsidRDefault="00FD5F65" w:rsidP="00505441">
            <w:pPr>
              <w:spacing w:before="240" w:line="360" w:lineRule="auto"/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5" w:rsidRPr="00505441" w:rsidRDefault="00FD5F65" w:rsidP="00505441">
            <w:pPr>
              <w:spacing w:before="240" w:line="360" w:lineRule="auto"/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5" w:rsidRPr="00505441" w:rsidRDefault="00FD5F65" w:rsidP="00505441">
            <w:pPr>
              <w:spacing w:before="240" w:line="360" w:lineRule="auto"/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D5F65" w:rsidRPr="00505441" w:rsidRDefault="00FD5F65" w:rsidP="00505441">
            <w:pPr>
              <w:spacing w:before="240" w:line="360" w:lineRule="auto"/>
            </w:pPr>
          </w:p>
        </w:tc>
      </w:tr>
      <w:tr w:rsidR="00FD5F65" w:rsidRPr="00505441" w:rsidTr="00505441">
        <w:trPr>
          <w:trHeight w:val="412"/>
        </w:trPr>
        <w:tc>
          <w:tcPr>
            <w:tcW w:w="3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F65" w:rsidRPr="00505441" w:rsidRDefault="00FD5F65" w:rsidP="00505441">
            <w:pPr>
              <w:spacing w:before="240" w:line="360" w:lineRule="auto"/>
              <w:rPr>
                <w:b/>
                <w:bCs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5" w:rsidRPr="00505441" w:rsidRDefault="00FD5F65" w:rsidP="00505441">
            <w:pPr>
              <w:spacing w:before="240" w:line="360" w:lineRule="auto"/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5" w:rsidRPr="00505441" w:rsidRDefault="00FD5F65" w:rsidP="00505441">
            <w:pPr>
              <w:spacing w:before="240" w:line="360" w:lineRule="auto"/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5" w:rsidRPr="00505441" w:rsidRDefault="00FD5F65" w:rsidP="00505441">
            <w:pPr>
              <w:spacing w:before="240" w:line="360" w:lineRule="auto"/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D5F65" w:rsidRPr="00505441" w:rsidRDefault="00FD5F65" w:rsidP="00505441">
            <w:pPr>
              <w:spacing w:before="240" w:line="360" w:lineRule="auto"/>
            </w:pPr>
            <w:r w:rsidRPr="00505441">
              <w:t>October</w:t>
            </w:r>
          </w:p>
        </w:tc>
      </w:tr>
      <w:tr w:rsidR="00FD5F65" w:rsidRPr="00505441" w:rsidTr="00505441">
        <w:trPr>
          <w:trHeight w:val="412"/>
        </w:trPr>
        <w:tc>
          <w:tcPr>
            <w:tcW w:w="3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F65" w:rsidRPr="00505441" w:rsidRDefault="00FD5F65" w:rsidP="00505441">
            <w:pPr>
              <w:spacing w:before="240" w:line="360" w:lineRule="auto"/>
              <w:rPr>
                <w:b/>
                <w:bCs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5" w:rsidRPr="00505441" w:rsidRDefault="00FD5F65" w:rsidP="00505441">
            <w:pPr>
              <w:spacing w:before="240" w:line="360" w:lineRule="auto"/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5" w:rsidRPr="00505441" w:rsidRDefault="00FD5F65" w:rsidP="00505441">
            <w:pPr>
              <w:spacing w:before="240" w:line="360" w:lineRule="auto"/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5" w:rsidRPr="00505441" w:rsidRDefault="00FD5F65" w:rsidP="00505441">
            <w:pPr>
              <w:spacing w:before="240" w:line="360" w:lineRule="auto"/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D5F65" w:rsidRPr="00505441" w:rsidRDefault="00FD5F65" w:rsidP="00505441">
            <w:pPr>
              <w:spacing w:before="240" w:line="360" w:lineRule="auto"/>
            </w:pPr>
          </w:p>
        </w:tc>
      </w:tr>
      <w:tr w:rsidR="00FD5F65" w:rsidRPr="00505441" w:rsidTr="00505441">
        <w:trPr>
          <w:trHeight w:val="412"/>
        </w:trPr>
        <w:tc>
          <w:tcPr>
            <w:tcW w:w="3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F65" w:rsidRPr="00505441" w:rsidRDefault="00FD5F65" w:rsidP="00505441">
            <w:pPr>
              <w:spacing w:before="240" w:line="360" w:lineRule="auto"/>
              <w:rPr>
                <w:b/>
                <w:bCs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5" w:rsidRPr="00505441" w:rsidRDefault="00FD5F65" w:rsidP="00505441">
            <w:pPr>
              <w:spacing w:before="240" w:line="360" w:lineRule="auto"/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5" w:rsidRPr="00505441" w:rsidRDefault="00FD5F65" w:rsidP="00505441">
            <w:pPr>
              <w:spacing w:before="240" w:line="360" w:lineRule="auto"/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5" w:rsidRPr="00505441" w:rsidRDefault="00FD5F65" w:rsidP="00505441">
            <w:pPr>
              <w:spacing w:before="240" w:line="360" w:lineRule="auto"/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D5F65" w:rsidRPr="00505441" w:rsidRDefault="00FD5F65" w:rsidP="00505441">
            <w:pPr>
              <w:spacing w:before="240" w:line="360" w:lineRule="auto"/>
            </w:pPr>
            <w:r w:rsidRPr="00505441">
              <w:t>November</w:t>
            </w:r>
          </w:p>
        </w:tc>
      </w:tr>
      <w:tr w:rsidR="00FD5F65" w:rsidRPr="00505441" w:rsidTr="00505441">
        <w:trPr>
          <w:trHeight w:val="430"/>
        </w:trPr>
        <w:tc>
          <w:tcPr>
            <w:tcW w:w="3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F65" w:rsidRPr="00505441" w:rsidRDefault="00FD5F65" w:rsidP="00505441">
            <w:pPr>
              <w:spacing w:before="240" w:line="360" w:lineRule="auto"/>
              <w:rPr>
                <w:b/>
                <w:bCs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5" w:rsidRPr="00505441" w:rsidRDefault="00FD5F65" w:rsidP="00505441">
            <w:pPr>
              <w:spacing w:before="240" w:line="360" w:lineRule="auto"/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5" w:rsidRPr="00505441" w:rsidRDefault="00FD5F65" w:rsidP="00505441">
            <w:pPr>
              <w:spacing w:before="240" w:line="360" w:lineRule="auto"/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5" w:rsidRPr="00505441" w:rsidRDefault="00FD5F65" w:rsidP="00505441">
            <w:pPr>
              <w:spacing w:before="240" w:line="360" w:lineRule="auto"/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D5F65" w:rsidRPr="00505441" w:rsidRDefault="00FD5F65" w:rsidP="00505441">
            <w:pPr>
              <w:spacing w:before="240" w:line="360" w:lineRule="auto"/>
            </w:pPr>
          </w:p>
        </w:tc>
      </w:tr>
      <w:tr w:rsidR="00FD5F65" w:rsidRPr="00505441" w:rsidTr="00505441">
        <w:trPr>
          <w:trHeight w:val="412"/>
        </w:trPr>
        <w:tc>
          <w:tcPr>
            <w:tcW w:w="3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F65" w:rsidRPr="00505441" w:rsidRDefault="00FD5F65" w:rsidP="00505441">
            <w:pPr>
              <w:spacing w:before="240" w:line="360" w:lineRule="auto"/>
              <w:rPr>
                <w:b/>
                <w:bCs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5" w:rsidRPr="00505441" w:rsidRDefault="00FD5F65" w:rsidP="00505441">
            <w:pPr>
              <w:spacing w:before="240" w:line="360" w:lineRule="auto"/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5" w:rsidRPr="00505441" w:rsidRDefault="00FD5F65" w:rsidP="00505441">
            <w:pPr>
              <w:spacing w:before="240" w:line="360" w:lineRule="auto"/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5" w:rsidRPr="00505441" w:rsidRDefault="00FD5F65" w:rsidP="00505441">
            <w:pPr>
              <w:spacing w:before="240" w:line="360" w:lineRule="auto"/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D5F65" w:rsidRPr="00505441" w:rsidRDefault="00FD5F65" w:rsidP="00505441">
            <w:pPr>
              <w:spacing w:before="240" w:line="360" w:lineRule="auto"/>
            </w:pPr>
            <w:r w:rsidRPr="00505441">
              <w:t>December</w:t>
            </w:r>
          </w:p>
        </w:tc>
      </w:tr>
      <w:tr w:rsidR="00FD5F65" w:rsidRPr="00505441" w:rsidTr="00505441">
        <w:trPr>
          <w:trHeight w:val="412"/>
        </w:trPr>
        <w:tc>
          <w:tcPr>
            <w:tcW w:w="3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F65" w:rsidRPr="00505441" w:rsidRDefault="00FD5F65" w:rsidP="00505441">
            <w:pPr>
              <w:spacing w:before="240" w:line="360" w:lineRule="auto"/>
              <w:rPr>
                <w:b/>
                <w:bCs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5" w:rsidRPr="00505441" w:rsidRDefault="00FD5F65" w:rsidP="00505441">
            <w:pPr>
              <w:spacing w:before="240" w:line="360" w:lineRule="auto"/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5" w:rsidRPr="00505441" w:rsidRDefault="00FD5F65" w:rsidP="00505441">
            <w:pPr>
              <w:spacing w:before="240" w:line="360" w:lineRule="auto"/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5" w:rsidRPr="00505441" w:rsidRDefault="00FD5F65" w:rsidP="00505441">
            <w:pPr>
              <w:spacing w:before="240" w:line="360" w:lineRule="auto"/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D5F65" w:rsidRPr="00505441" w:rsidRDefault="00FD5F65" w:rsidP="00505441">
            <w:pPr>
              <w:spacing w:before="240" w:line="360" w:lineRule="auto"/>
            </w:pPr>
          </w:p>
        </w:tc>
      </w:tr>
      <w:tr w:rsidR="00FD5F65" w:rsidRPr="00505441" w:rsidTr="00505441">
        <w:trPr>
          <w:trHeight w:val="412"/>
        </w:trPr>
        <w:tc>
          <w:tcPr>
            <w:tcW w:w="3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F65" w:rsidRPr="00505441" w:rsidRDefault="00FD5F65" w:rsidP="00505441">
            <w:pPr>
              <w:spacing w:before="240" w:line="360" w:lineRule="auto"/>
              <w:rPr>
                <w:b/>
                <w:bCs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5" w:rsidRPr="00505441" w:rsidRDefault="00FD5F65" w:rsidP="00505441">
            <w:pPr>
              <w:spacing w:before="240" w:line="360" w:lineRule="auto"/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5" w:rsidRPr="00505441" w:rsidRDefault="00FD5F65" w:rsidP="00505441">
            <w:pPr>
              <w:spacing w:before="240" w:line="360" w:lineRule="auto"/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5" w:rsidRPr="00505441" w:rsidRDefault="00FD5F65" w:rsidP="00505441">
            <w:pPr>
              <w:spacing w:before="240" w:line="360" w:lineRule="auto"/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D5F65" w:rsidRPr="00505441" w:rsidRDefault="00FD5F65" w:rsidP="00505441">
            <w:pPr>
              <w:spacing w:before="240" w:line="360" w:lineRule="auto"/>
            </w:pPr>
          </w:p>
        </w:tc>
      </w:tr>
    </w:tbl>
    <w:p w:rsidR="00FD5F65" w:rsidRPr="00AD4051" w:rsidRDefault="00FD5F65" w:rsidP="00DA5220">
      <w:pPr>
        <w:spacing w:before="240" w:line="360" w:lineRule="auto"/>
      </w:pPr>
    </w:p>
    <w:sectPr w:rsidR="00FD5F65" w:rsidRPr="00AD4051" w:rsidSect="005429B3">
      <w:footerReference w:type="even" r:id="rId8"/>
      <w:footerReference w:type="default" r:id="rId9"/>
      <w:footerReference w:type="first" r:id="rId10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F65" w:rsidRDefault="00FD5F65">
      <w:pPr>
        <w:spacing w:after="0" w:line="240" w:lineRule="auto"/>
      </w:pPr>
      <w:r>
        <w:separator/>
      </w:r>
    </w:p>
  </w:endnote>
  <w:endnote w:type="continuationSeparator" w:id="0">
    <w:p w:rsidR="00FD5F65" w:rsidRDefault="00FD5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F65" w:rsidRDefault="002709F3">
    <w:pPr>
      <w:pStyle w:val="Footer"/>
    </w:pPr>
    <w:r>
      <w:rPr>
        <w:noProof/>
        <w:lang w:eastAsia="en-US" w:bidi="ar-SA"/>
      </w:rPr>
      <w:pict>
        <v:rect id="_x0000_s2049" style="position:absolute;margin-left:540pt;margin-top:0;width:234pt;height:9in;z-index:251657216;mso-position-horizontal-relative:page;mso-position-vertical:bottom;mso-position-vertical-relative:margin;v-text-anchor:middle" o:allowincell="f" filled="f" stroked="f">
          <v:textbox style="layout-flow:vertical;mso-layout-flow-alt:bottom-to-top;mso-next-textbox:#_x0000_s2049" inset=",,8.64pt,10.8pt">
            <w:txbxContent>
              <w:p w:rsidR="00FD5F65" w:rsidRDefault="00FD5F65">
                <w:pPr>
                  <w:pStyle w:val="GrayText"/>
                </w:pPr>
                <w:r>
                  <w:rPr>
                    <w:lang w:val="en-CA"/>
                  </w:rPr>
                  <w:t>Learning Resource Centre Planning Documents</w:t>
                </w:r>
                <w:r>
                  <w:t xml:space="preserve">  </w:t>
                </w:r>
              </w:p>
            </w:txbxContent>
          </v:textbox>
          <w10:wrap anchorx="page" anchory="margin"/>
        </v:rect>
      </w:pict>
    </w:r>
    <w:r>
      <w:rPr>
        <w:noProof/>
        <w:lang w:eastAsia="en-US" w:bidi="ar-SA"/>
      </w:rPr>
      <w:pict>
        <v:roundrect id="_x0000_s2050" style="position:absolute;margin-left:0;margin-top:0;width:561.05pt;height:743.15pt;z-index:251658240;mso-position-horizontal:center;mso-position-horizontal-relative:page;mso-position-vertical:center;mso-position-vertical-relative:page" arcsize="2637f" o:allowincell="f" filled="f" fillcolor="black" strokeweight="1pt">
          <v:fill color2="#272727" type="pattern"/>
          <w10:wrap anchorx="page" anchory="page"/>
        </v:roundrect>
      </w:pict>
    </w:r>
    <w:r>
      <w:rPr>
        <w:noProof/>
        <w:lang w:eastAsia="en-US" w:bidi="ar-SA"/>
      </w:rPr>
      <w:pict>
        <v:oval id="_x0000_s2051" style="position:absolute;margin-left:540pt;margin-top:10in;width:41pt;height:41pt;z-index:251656192;mso-position-horizontal-relative:page;mso-position-vertical-relative:page;v-text-anchor:middle" o:allowincell="f" fillcolor="#d34817" stroked="f">
          <v:textbox style="mso-next-textbox:#_x0000_s2051" inset="0,0,0,0">
            <w:txbxContent>
              <w:p w:rsidR="00FD5F65" w:rsidRPr="00505441" w:rsidRDefault="00656D70">
                <w:pPr>
                  <w:pStyle w:val="NoSpacing"/>
                  <w:jc w:val="center"/>
                  <w:rPr>
                    <w:color w:val="FFFFFF"/>
                    <w:sz w:val="40"/>
                    <w:szCs w:val="40"/>
                  </w:rPr>
                </w:pPr>
                <w:r>
                  <w:fldChar w:fldCharType="begin"/>
                </w:r>
                <w:r>
                  <w:instrText xml:space="preserve"> PAGE  \* Arabic  \* MERGEFORMAT </w:instrText>
                </w:r>
                <w:r>
                  <w:fldChar w:fldCharType="separate"/>
                </w:r>
                <w:r w:rsidR="00FD5F65" w:rsidRPr="00505441">
                  <w:rPr>
                    <w:noProof/>
                    <w:color w:val="FFFFFF"/>
                    <w:sz w:val="40"/>
                    <w:szCs w:val="40"/>
                  </w:rPr>
                  <w:t>2</w:t>
                </w:r>
                <w:r>
                  <w:rPr>
                    <w:noProof/>
                    <w:color w:val="FFFFFF"/>
                    <w:sz w:val="40"/>
                    <w:szCs w:val="40"/>
                  </w:rPr>
                  <w:fldChar w:fldCharType="end"/>
                </w:r>
              </w:p>
            </w:txbxContent>
          </v:textbox>
          <w10:wrap anchorx="page" anchory="page"/>
        </v:oval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F65" w:rsidRDefault="002709F3">
    <w:pPr>
      <w:rPr>
        <w:sz w:val="20"/>
      </w:rPr>
    </w:pPr>
    <w:r>
      <w:rPr>
        <w:noProof/>
        <w:lang w:eastAsia="en-US" w:bidi="ar-SA"/>
      </w:rPr>
      <w:pict>
        <v:rect id="_x0000_s2052" style="position:absolute;margin-left:-162pt;margin-top:0;width:234pt;height:9in;z-index:251661312;mso-position-horizontal-relative:page;mso-position-vertical:bottom;mso-position-vertical-relative:margin;v-text-anchor:middle" o:allowincell="f" filled="f" stroked="f">
          <v:textbox style="layout-flow:vertical;mso-layout-flow-alt:bottom-to-top;mso-next-textbox:#_x0000_s2052" inset=",,8.64pt,10.8pt">
            <w:txbxContent>
              <w:p w:rsidR="00FD5F65" w:rsidRDefault="00FD5F65">
                <w:pPr>
                  <w:pStyle w:val="GrayText"/>
                </w:pPr>
                <w:r>
                  <w:rPr>
                    <w:lang w:val="en-CA"/>
                  </w:rPr>
                  <w:t>Learning Resource Centre Planning Documents</w:t>
                </w:r>
              </w:p>
            </w:txbxContent>
          </v:textbox>
          <w10:wrap anchorx="margin" anchory="margin"/>
        </v:rect>
      </w:pict>
    </w:r>
    <w:r>
      <w:rPr>
        <w:noProof/>
        <w:lang w:eastAsia="en-US" w:bidi="ar-SA"/>
      </w:rPr>
      <w:pict>
        <v:roundrect id="_x0000_s2053" style="position:absolute;margin-left:0;margin-top:0;width:561.05pt;height:743.15pt;z-index:251660288;mso-position-horizontal:center;mso-position-horizontal-relative:page;mso-position-vertical:center;mso-position-vertical-relative:page" arcsize="2637f" o:allowincell="f" filled="f" fillcolor="black" strokeweight="1pt">
          <v:fill color2="#272727" type="pattern"/>
          <w10:wrap anchorx="page" anchory="page"/>
        </v:roundrect>
      </w:pict>
    </w:r>
    <w:r>
      <w:rPr>
        <w:noProof/>
        <w:lang w:eastAsia="en-US" w:bidi="ar-SA"/>
      </w:rPr>
      <w:pict>
        <v:oval id="_x0000_s2054" style="position:absolute;margin-left:31pt;margin-top:10in;width:41pt;height:41pt;z-index:251659264;mso-position-horizontal-relative:page;mso-position-vertical-relative:page;v-text-anchor:middle" o:allowincell="f" fillcolor="#d34817" stroked="f">
          <v:textbox style="mso-next-textbox:#_x0000_s2054" inset="0,0,0,0">
            <w:txbxContent>
              <w:p w:rsidR="00FD5F65" w:rsidRPr="00505441" w:rsidRDefault="00FD5F65">
                <w:pPr>
                  <w:pStyle w:val="NoSpacing"/>
                  <w:jc w:val="center"/>
                  <w:rPr>
                    <w:color w:val="FFFFFF"/>
                    <w:sz w:val="40"/>
                    <w:szCs w:val="40"/>
                  </w:rPr>
                </w:pPr>
              </w:p>
            </w:txbxContent>
          </v:textbox>
          <w10:wrap anchorx="margin" anchory="page"/>
        </v:oval>
      </w:pict>
    </w:r>
  </w:p>
  <w:p w:rsidR="00FD5F65" w:rsidRDefault="00FD5F65">
    <w:pPr>
      <w:pStyle w:val="Foo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F65" w:rsidRDefault="002709F3">
    <w:pPr>
      <w:pStyle w:val="Footer"/>
    </w:pPr>
    <w:r>
      <w:rPr>
        <w:noProof/>
        <w:lang w:eastAsia="en-US" w:bidi="ar-SA"/>
      </w:rPr>
      <w:pict>
        <v:roundrect id="_x0000_s2055" style="position:absolute;margin-left:0;margin-top:0;width:561.1pt;height:742.8pt;z-index:251655168;mso-position-horizontal:center;mso-position-horizontal-relative:page;mso-position-vertical:center;mso-position-vertical-relative:page" arcsize="2637f" o:allowincell="f" filled="f" fillcolor="black" strokeweight="1pt">
          <v:fill color2="#272727" type="pattern"/>
          <w10:wrap anchorx="page" anchory="page"/>
        </v:roundrect>
      </w:pict>
    </w:r>
    <w:r>
      <w:rPr>
        <w:noProof/>
        <w:lang w:eastAsia="en-US" w:bidi="ar-SA"/>
      </w:rPr>
      <w:pict>
        <v:oval id="_x0000_s2056" style="position:absolute;margin-left:31pt;margin-top:10in;width:41pt;height:41pt;z-index:251654144;mso-position-horizontal-relative:page;mso-position-vertical-relative:page;v-text-anchor:middle" o:allowincell="f" fillcolor="#d34817" stroked="f">
          <v:textbox style="mso-next-textbox:#_x0000_s2056" inset="0,0,0,0">
            <w:txbxContent>
              <w:p w:rsidR="00FD5F65" w:rsidRPr="00505441" w:rsidRDefault="00FD5F65">
                <w:pPr>
                  <w:pStyle w:val="NoSpacing"/>
                  <w:jc w:val="center"/>
                  <w:rPr>
                    <w:color w:val="FFFFFF"/>
                    <w:sz w:val="40"/>
                    <w:szCs w:val="40"/>
                  </w:rPr>
                </w:pPr>
              </w:p>
            </w:txbxContent>
          </v:textbox>
          <w10:wrap anchorx="margin" anchory="page"/>
        </v:oval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F65" w:rsidRDefault="00FD5F65">
      <w:pPr>
        <w:spacing w:after="0" w:line="240" w:lineRule="auto"/>
      </w:pPr>
      <w:r>
        <w:separator/>
      </w:r>
    </w:p>
  </w:footnote>
  <w:footnote w:type="continuationSeparator" w:id="0">
    <w:p w:rsidR="00FD5F65" w:rsidRDefault="00FD5F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lvlText w:val="○"/>
      <w:lvlJc w:val="left"/>
      <w:pPr>
        <w:ind w:left="1800" w:hanging="360"/>
      </w:pPr>
      <w:rPr>
        <w:rFonts w:ascii="Monotype Corsiva" w:hAnsi="Monotype Corsiva" w:hint="default"/>
        <w:color w:val="A28E6A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28E6A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EE8C6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34817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D3511"/>
      </w:rPr>
    </w:lvl>
  </w:abstractNum>
  <w:abstractNum w:abstractNumId="5">
    <w:nsid w:val="40344D3D"/>
    <w:multiLevelType w:val="hybridMultilevel"/>
    <w:tmpl w:val="E252DFE8"/>
    <w:lvl w:ilvl="0" w:tplc="10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0943A92"/>
    <w:multiLevelType w:val="hybridMultilevel"/>
    <w:tmpl w:val="AF0E53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64459A"/>
    <w:multiLevelType w:val="hybridMultilevel"/>
    <w:tmpl w:val="102481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E61908"/>
    <w:multiLevelType w:val="hybridMultilevel"/>
    <w:tmpl w:val="FB12795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4"/>
  </w:num>
  <w:num w:numId="13">
    <w:abstractNumId w:val="3"/>
  </w:num>
  <w:num w:numId="14">
    <w:abstractNumId w:val="3"/>
  </w:num>
  <w:num w:numId="15">
    <w:abstractNumId w:val="2"/>
  </w:num>
  <w:num w:numId="16">
    <w:abstractNumId w:val="2"/>
  </w:num>
  <w:num w:numId="17">
    <w:abstractNumId w:val="1"/>
  </w:num>
  <w:num w:numId="18">
    <w:abstractNumId w:val="1"/>
  </w:num>
  <w:num w:numId="19">
    <w:abstractNumId w:val="0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5"/>
  </w:num>
  <w:num w:numId="27">
    <w:abstractNumId w:val="7"/>
  </w:num>
  <w:num w:numId="28">
    <w:abstractNumId w:val="8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23D6"/>
    <w:rsid w:val="00032984"/>
    <w:rsid w:val="00073608"/>
    <w:rsid w:val="000A4A91"/>
    <w:rsid w:val="0010289A"/>
    <w:rsid w:val="00250574"/>
    <w:rsid w:val="00263E57"/>
    <w:rsid w:val="002709F3"/>
    <w:rsid w:val="005023D6"/>
    <w:rsid w:val="00505441"/>
    <w:rsid w:val="00540B7B"/>
    <w:rsid w:val="005429B3"/>
    <w:rsid w:val="00656D70"/>
    <w:rsid w:val="00822D6E"/>
    <w:rsid w:val="009111EB"/>
    <w:rsid w:val="00AD4051"/>
    <w:rsid w:val="00D277AF"/>
    <w:rsid w:val="00DA5220"/>
    <w:rsid w:val="00E07670"/>
    <w:rsid w:val="00E428C5"/>
    <w:rsid w:val="00E525E7"/>
    <w:rsid w:val="00EA0D91"/>
    <w:rsid w:val="00FB2102"/>
    <w:rsid w:val="00FD5F1E"/>
    <w:rsid w:val="00FD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erpetua" w:eastAsia="Perpetua" w:hAnsi="Perpetu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uiPriority="0"/>
    <w:lsdException w:name="List Bullet 3" w:locked="1" w:uiPriority="0"/>
    <w:lsdException w:name="List Bullet 4" w:locked="1" w:uiPriority="0"/>
    <w:lsdException w:name="List Bullet 5" w:locked="1" w:uiPriority="0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locked="1" w:uiPriority="0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29B3"/>
    <w:pPr>
      <w:spacing w:after="160" w:line="276" w:lineRule="auto"/>
    </w:pPr>
    <w:rPr>
      <w:color w:val="000000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429B3"/>
    <w:pPr>
      <w:spacing w:before="300" w:after="40" w:line="240" w:lineRule="auto"/>
      <w:outlineLvl w:val="0"/>
    </w:pPr>
    <w:rPr>
      <w:rFonts w:ascii="Franklin Gothic Book" w:hAnsi="Franklin Gothic Book"/>
      <w:b/>
      <w:color w:val="9D3511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429B3"/>
    <w:pPr>
      <w:spacing w:before="240" w:after="40" w:line="240" w:lineRule="auto"/>
      <w:outlineLvl w:val="1"/>
    </w:pPr>
    <w:rPr>
      <w:rFonts w:ascii="Franklin Gothic Book" w:hAnsi="Franklin Gothic Book"/>
      <w:b/>
      <w:color w:val="9D3511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429B3"/>
    <w:pPr>
      <w:spacing w:before="200" w:after="40" w:line="240" w:lineRule="auto"/>
      <w:outlineLvl w:val="2"/>
    </w:pPr>
    <w:rPr>
      <w:rFonts w:ascii="Franklin Gothic Book" w:hAnsi="Franklin Gothic Book"/>
      <w:b/>
      <w:color w:val="D34817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429B3"/>
    <w:pPr>
      <w:spacing w:before="240" w:after="0"/>
      <w:outlineLvl w:val="3"/>
    </w:pPr>
    <w:rPr>
      <w:rFonts w:ascii="Franklin Gothic Book" w:hAnsi="Franklin Gothic Book"/>
      <w:b/>
      <w:color w:val="7B6A4D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429B3"/>
    <w:pPr>
      <w:spacing w:before="200" w:after="0"/>
      <w:outlineLvl w:val="4"/>
    </w:pPr>
    <w:rPr>
      <w:rFonts w:ascii="Franklin Gothic Book" w:hAnsi="Franklin Gothic Book"/>
      <w:b/>
      <w:i/>
      <w:color w:val="7B6A4D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429B3"/>
    <w:pPr>
      <w:spacing w:before="200" w:after="0"/>
      <w:outlineLvl w:val="5"/>
    </w:pPr>
    <w:rPr>
      <w:rFonts w:ascii="Franklin Gothic Book" w:hAnsi="Franklin Gothic Book"/>
      <w:color w:val="524633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429B3"/>
    <w:pPr>
      <w:spacing w:before="200" w:after="0"/>
      <w:outlineLvl w:val="6"/>
    </w:pPr>
    <w:rPr>
      <w:rFonts w:ascii="Franklin Gothic Book" w:hAnsi="Franklin Gothic Book"/>
      <w:i/>
      <w:color w:val="524633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429B3"/>
    <w:pPr>
      <w:spacing w:before="200" w:after="0"/>
      <w:outlineLvl w:val="7"/>
    </w:pPr>
    <w:rPr>
      <w:rFonts w:ascii="Franklin Gothic Book" w:hAnsi="Franklin Gothic Book"/>
      <w:color w:val="D34817"/>
      <w:spacing w:val="1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429B3"/>
    <w:pPr>
      <w:spacing w:before="200" w:after="0"/>
      <w:outlineLvl w:val="8"/>
    </w:pPr>
    <w:rPr>
      <w:rFonts w:ascii="Franklin Gothic Book" w:hAnsi="Franklin Gothic Book"/>
      <w:i/>
      <w:color w:val="D34817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locked/>
    <w:rsid w:val="005429B3"/>
    <w:rPr>
      <w:rFonts w:ascii="Franklin Gothic Book" w:hAnsi="Franklin Gothic Book" w:cs="Times New Roman"/>
      <w:b/>
      <w:color w:val="9D3511"/>
      <w:spacing w:val="20"/>
      <w:sz w:val="32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429B3"/>
    <w:rPr>
      <w:rFonts w:ascii="Franklin Gothic Book" w:hAnsi="Franklin Gothic Book" w:cs="Times New Roman"/>
      <w:b/>
      <w:color w:val="9D3511"/>
      <w:spacing w:val="20"/>
      <w:sz w:val="28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429B3"/>
    <w:rPr>
      <w:rFonts w:ascii="Franklin Gothic Book" w:hAnsi="Franklin Gothic Book" w:cs="Times New Roman"/>
      <w:b/>
      <w:color w:val="D34817"/>
      <w:spacing w:val="20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429B3"/>
    <w:rPr>
      <w:rFonts w:ascii="Franklin Gothic Book" w:hAnsi="Franklin Gothic Book" w:cs="Times New Roman"/>
      <w:b/>
      <w:color w:val="7B6A4D"/>
      <w:spacing w:val="20"/>
      <w:sz w:val="24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429B3"/>
    <w:rPr>
      <w:rFonts w:ascii="Franklin Gothic Book" w:hAnsi="Franklin Gothic Book" w:cs="Times New Roman"/>
      <w:b/>
      <w:i/>
      <w:color w:val="7B6A4D"/>
      <w:spacing w:val="20"/>
      <w:sz w:val="26"/>
      <w:szCs w:val="26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429B3"/>
    <w:rPr>
      <w:rFonts w:ascii="Franklin Gothic Book" w:hAnsi="Franklin Gothic Book" w:cs="Times New Roman"/>
      <w:color w:val="524633"/>
      <w:spacing w:val="10"/>
      <w:sz w:val="20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429B3"/>
    <w:rPr>
      <w:rFonts w:ascii="Franklin Gothic Book" w:hAnsi="Franklin Gothic Book" w:cs="Times New Roman"/>
      <w:i/>
      <w:color w:val="524633"/>
      <w:spacing w:val="10"/>
      <w:sz w:val="20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429B3"/>
    <w:rPr>
      <w:rFonts w:ascii="Franklin Gothic Book" w:hAnsi="Franklin Gothic Book" w:cs="Times New Roman"/>
      <w:color w:val="D34817"/>
      <w:spacing w:val="10"/>
      <w:sz w:val="2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429B3"/>
    <w:rPr>
      <w:rFonts w:ascii="Franklin Gothic Book" w:hAnsi="Franklin Gothic Book" w:cs="Times New Roman"/>
      <w:i/>
      <w:color w:val="D34817"/>
      <w:spacing w:val="10"/>
      <w:sz w:val="20"/>
      <w:szCs w:val="20"/>
      <w:lang w:eastAsia="ja-JP" w:bidi="he-IL"/>
    </w:rPr>
  </w:style>
  <w:style w:type="table" w:styleId="TableGrid">
    <w:name w:val="Table Grid"/>
    <w:basedOn w:val="TableNormal"/>
    <w:uiPriority w:val="99"/>
    <w:rsid w:val="005429B3"/>
    <w:rPr>
      <w:rFonts w:cs="Perpetu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rsid w:val="005429B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29B3"/>
    <w:rPr>
      <w:rFonts w:cs="Times New Roman"/>
      <w:color w:val="000000"/>
      <w:sz w:val="20"/>
      <w:szCs w:val="20"/>
      <w:lang w:eastAsia="ja-JP" w:bidi="he-IL"/>
    </w:rPr>
  </w:style>
  <w:style w:type="paragraph" w:styleId="NoSpacing">
    <w:name w:val="No Spacing"/>
    <w:basedOn w:val="Normal"/>
    <w:uiPriority w:val="99"/>
    <w:qFormat/>
    <w:rsid w:val="005429B3"/>
    <w:pPr>
      <w:spacing w:after="0" w:line="240" w:lineRule="auto"/>
    </w:pPr>
  </w:style>
  <w:style w:type="paragraph" w:styleId="Closing">
    <w:name w:val="Closing"/>
    <w:basedOn w:val="Normal"/>
    <w:link w:val="ClosingChar"/>
    <w:uiPriority w:val="99"/>
    <w:rsid w:val="005429B3"/>
    <w:pPr>
      <w:spacing w:before="48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99"/>
    <w:locked/>
    <w:rsid w:val="005429B3"/>
    <w:rPr>
      <w:rFonts w:cs="Times New Roman"/>
      <w:color w:val="000000"/>
      <w:sz w:val="20"/>
      <w:szCs w:val="20"/>
      <w:lang w:eastAsia="ja-JP" w:bidi="he-IL"/>
    </w:rPr>
  </w:style>
  <w:style w:type="paragraph" w:customStyle="1" w:styleId="RecipientAddress">
    <w:name w:val="Recipient Address"/>
    <w:basedOn w:val="NoSpacing"/>
    <w:uiPriority w:val="99"/>
    <w:rsid w:val="005429B3"/>
    <w:pPr>
      <w:spacing w:after="360"/>
      <w:contextualSpacing/>
    </w:pPr>
  </w:style>
  <w:style w:type="paragraph" w:styleId="Salutation">
    <w:name w:val="Salutation"/>
    <w:basedOn w:val="NoSpacing"/>
    <w:next w:val="Normal"/>
    <w:link w:val="SalutationChar"/>
    <w:uiPriority w:val="99"/>
    <w:rsid w:val="005429B3"/>
    <w:pPr>
      <w:spacing w:before="480" w:after="320"/>
      <w:contextualSpacing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99"/>
    <w:locked/>
    <w:rsid w:val="005429B3"/>
    <w:rPr>
      <w:rFonts w:cs="Times New Roman"/>
      <w:b/>
      <w:color w:val="000000"/>
      <w:sz w:val="20"/>
      <w:szCs w:val="20"/>
      <w:lang w:eastAsia="ja-JP" w:bidi="he-IL"/>
    </w:rPr>
  </w:style>
  <w:style w:type="paragraph" w:customStyle="1" w:styleId="SenderAddress">
    <w:name w:val="Sender Address"/>
    <w:basedOn w:val="NoSpacing"/>
    <w:uiPriority w:val="99"/>
    <w:rsid w:val="005429B3"/>
    <w:pPr>
      <w:spacing w:after="360"/>
      <w:contextualSpacing/>
    </w:pPr>
  </w:style>
  <w:style w:type="paragraph" w:styleId="Signature">
    <w:name w:val="Signature"/>
    <w:basedOn w:val="Normal"/>
    <w:link w:val="SignatureChar"/>
    <w:uiPriority w:val="99"/>
    <w:rsid w:val="005429B3"/>
    <w:pPr>
      <w:spacing w:after="200"/>
      <w:contextualSpacing/>
    </w:pPr>
  </w:style>
  <w:style w:type="character" w:customStyle="1" w:styleId="SignatureChar">
    <w:name w:val="Signature Char"/>
    <w:basedOn w:val="DefaultParagraphFont"/>
    <w:link w:val="Signature"/>
    <w:uiPriority w:val="99"/>
    <w:locked/>
    <w:rsid w:val="005429B3"/>
    <w:rPr>
      <w:rFonts w:cs="Times New Roman"/>
      <w:color w:val="000000"/>
      <w:sz w:val="20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rsid w:val="005429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29B3"/>
    <w:rPr>
      <w:rFonts w:ascii="Tahoma" w:hAnsi="Tahoma" w:cs="Tahoma"/>
      <w:color w:val="000000"/>
      <w:sz w:val="16"/>
      <w:szCs w:val="16"/>
      <w:lang w:eastAsia="ja-JP" w:bidi="he-IL"/>
    </w:rPr>
  </w:style>
  <w:style w:type="paragraph" w:styleId="BlockText">
    <w:name w:val="Block Text"/>
    <w:aliases w:val="Block Quote"/>
    <w:basedOn w:val="Normal"/>
    <w:uiPriority w:val="99"/>
    <w:rsid w:val="005429B3"/>
    <w:pPr>
      <w:pBdr>
        <w:top w:val="single" w:sz="2" w:space="10" w:color="EE8C69"/>
        <w:bottom w:val="single" w:sz="24" w:space="10" w:color="EE8C69"/>
      </w:pBdr>
      <w:spacing w:after="280" w:line="240" w:lineRule="auto"/>
      <w:ind w:left="1440" w:right="1440"/>
      <w:jc w:val="both"/>
    </w:pPr>
    <w:rPr>
      <w:rFonts w:eastAsia="Times New Roman"/>
      <w:color w:val="7F7F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99"/>
    <w:qFormat/>
    <w:rsid w:val="005429B3"/>
    <w:rPr>
      <w:rFonts w:ascii="Franklin Gothic Book" w:hAnsi="Franklin Gothic Book" w:cs="Times New Roman"/>
      <w:i/>
      <w:color w:val="855D5D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5429B3"/>
    <w:pPr>
      <w:spacing w:after="0" w:line="240" w:lineRule="auto"/>
    </w:pPr>
    <w:rPr>
      <w:bCs/>
      <w:smallCaps/>
      <w:color w:val="732117"/>
      <w:spacing w:val="1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rsid w:val="005429B3"/>
  </w:style>
  <w:style w:type="character" w:customStyle="1" w:styleId="DateChar">
    <w:name w:val="Date Char"/>
    <w:basedOn w:val="DefaultParagraphFont"/>
    <w:link w:val="Date"/>
    <w:uiPriority w:val="99"/>
    <w:semiHidden/>
    <w:locked/>
    <w:rsid w:val="005429B3"/>
    <w:rPr>
      <w:rFonts w:cs="Times New Roman"/>
      <w:color w:val="000000"/>
      <w:sz w:val="20"/>
      <w:szCs w:val="20"/>
      <w:lang w:eastAsia="ja-JP" w:bidi="he-IL"/>
    </w:rPr>
  </w:style>
  <w:style w:type="character" w:styleId="Emphasis">
    <w:name w:val="Emphasis"/>
    <w:basedOn w:val="DefaultParagraphFont"/>
    <w:uiPriority w:val="99"/>
    <w:qFormat/>
    <w:rsid w:val="005429B3"/>
    <w:rPr>
      <w:rFonts w:cs="Times New Roman"/>
      <w:b/>
      <w:i/>
      <w:color w:val="404040"/>
      <w:spacing w:val="2"/>
      <w:w w:val="100"/>
    </w:rPr>
  </w:style>
  <w:style w:type="paragraph" w:styleId="Header">
    <w:name w:val="header"/>
    <w:basedOn w:val="Normal"/>
    <w:link w:val="HeaderChar"/>
    <w:uiPriority w:val="99"/>
    <w:semiHidden/>
    <w:rsid w:val="005429B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429B3"/>
    <w:rPr>
      <w:rFonts w:cs="Times New Roman"/>
      <w:color w:val="000000"/>
      <w:sz w:val="20"/>
      <w:szCs w:val="20"/>
      <w:lang w:eastAsia="ja-JP" w:bidi="he-IL"/>
    </w:rPr>
  </w:style>
  <w:style w:type="character" w:styleId="Hyperlink">
    <w:name w:val="Hyperlink"/>
    <w:basedOn w:val="DefaultParagraphFont"/>
    <w:uiPriority w:val="99"/>
    <w:semiHidden/>
    <w:rsid w:val="005429B3"/>
    <w:rPr>
      <w:rFonts w:cs="Times New Roman"/>
      <w:color w:val="CC9900"/>
      <w:u w:val="single"/>
    </w:rPr>
  </w:style>
  <w:style w:type="character" w:styleId="IntenseEmphasis">
    <w:name w:val="Intense Emphasis"/>
    <w:basedOn w:val="DefaultParagraphFont"/>
    <w:uiPriority w:val="99"/>
    <w:qFormat/>
    <w:rsid w:val="005429B3"/>
    <w:rPr>
      <w:rFonts w:ascii="Perpetua" w:hAnsi="Perpetua" w:cs="Times New Roman"/>
      <w:b/>
      <w:i/>
      <w:smallCaps/>
      <w:color w:val="9B2D1F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99"/>
    <w:qFormat/>
    <w:rsid w:val="005429B3"/>
    <w:pPr>
      <w:pBdr>
        <w:top w:val="single" w:sz="36" w:space="10" w:color="EE8C69"/>
        <w:left w:val="single" w:sz="24" w:space="10" w:color="D34817"/>
        <w:bottom w:val="single" w:sz="36" w:space="10" w:color="A28E6A"/>
        <w:right w:val="single" w:sz="24" w:space="10" w:color="D34817"/>
      </w:pBdr>
      <w:shd w:val="clear" w:color="auto" w:fill="D34817"/>
      <w:ind w:left="1440" w:right="1440"/>
      <w:jc w:val="center"/>
    </w:pPr>
    <w:rPr>
      <w:rFonts w:ascii="Franklin Gothic Book" w:hAnsi="Franklin Gothic Book"/>
      <w:i/>
      <w:color w:val="FFFFFF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5429B3"/>
    <w:rPr>
      <w:rFonts w:ascii="Franklin Gothic Book" w:hAnsi="Franklin Gothic Book" w:cs="Times New Roman"/>
      <w:i/>
      <w:color w:val="FFFFFF"/>
      <w:sz w:val="20"/>
      <w:szCs w:val="20"/>
      <w:shd w:val="clear" w:color="auto" w:fill="D34817"/>
      <w:lang w:eastAsia="ja-JP" w:bidi="he-IL"/>
    </w:rPr>
  </w:style>
  <w:style w:type="character" w:styleId="IntenseReference">
    <w:name w:val="Intense Reference"/>
    <w:basedOn w:val="DefaultParagraphFont"/>
    <w:uiPriority w:val="99"/>
    <w:qFormat/>
    <w:rsid w:val="005429B3"/>
    <w:rPr>
      <w:rFonts w:cs="Times New Roman"/>
      <w:b/>
      <w:color w:val="D34817"/>
      <w:sz w:val="20"/>
      <w:szCs w:val="20"/>
      <w:u w:val="single"/>
    </w:rPr>
  </w:style>
  <w:style w:type="paragraph" w:styleId="ListBullet">
    <w:name w:val="List Bullet"/>
    <w:basedOn w:val="Normal"/>
    <w:uiPriority w:val="99"/>
    <w:rsid w:val="005429B3"/>
    <w:pPr>
      <w:spacing w:after="0"/>
      <w:ind w:left="360" w:hanging="360"/>
      <w:contextualSpacing/>
    </w:pPr>
  </w:style>
  <w:style w:type="paragraph" w:styleId="ListBullet2">
    <w:name w:val="List Bullet 2"/>
    <w:basedOn w:val="Normal"/>
    <w:uiPriority w:val="99"/>
    <w:rsid w:val="005429B3"/>
    <w:pPr>
      <w:spacing w:after="0"/>
      <w:ind w:left="720" w:hanging="360"/>
    </w:pPr>
  </w:style>
  <w:style w:type="paragraph" w:styleId="ListBullet3">
    <w:name w:val="List Bullet 3"/>
    <w:basedOn w:val="Normal"/>
    <w:uiPriority w:val="99"/>
    <w:rsid w:val="005429B3"/>
    <w:pPr>
      <w:spacing w:after="0"/>
      <w:ind w:left="1080" w:hanging="360"/>
    </w:pPr>
  </w:style>
  <w:style w:type="paragraph" w:styleId="ListBullet4">
    <w:name w:val="List Bullet 4"/>
    <w:basedOn w:val="Normal"/>
    <w:uiPriority w:val="99"/>
    <w:rsid w:val="005429B3"/>
    <w:pPr>
      <w:spacing w:after="0"/>
      <w:ind w:left="1440" w:hanging="360"/>
    </w:pPr>
  </w:style>
  <w:style w:type="paragraph" w:styleId="ListBullet5">
    <w:name w:val="List Bullet 5"/>
    <w:basedOn w:val="Normal"/>
    <w:uiPriority w:val="99"/>
    <w:rsid w:val="005429B3"/>
    <w:pPr>
      <w:spacing w:after="0"/>
      <w:ind w:left="1800" w:hanging="360"/>
    </w:pPr>
  </w:style>
  <w:style w:type="paragraph" w:styleId="Quote">
    <w:name w:val="Quote"/>
    <w:basedOn w:val="Normal"/>
    <w:link w:val="QuoteChar"/>
    <w:uiPriority w:val="99"/>
    <w:qFormat/>
    <w:rsid w:val="005429B3"/>
    <w:rPr>
      <w:i/>
      <w:color w:val="7F7F7F"/>
      <w:sz w:val="24"/>
    </w:rPr>
  </w:style>
  <w:style w:type="character" w:customStyle="1" w:styleId="QuoteChar">
    <w:name w:val="Quote Char"/>
    <w:basedOn w:val="DefaultParagraphFont"/>
    <w:link w:val="Quote"/>
    <w:uiPriority w:val="99"/>
    <w:locked/>
    <w:rsid w:val="005429B3"/>
    <w:rPr>
      <w:rFonts w:cs="Times New Roman"/>
      <w:i/>
      <w:color w:val="7F7F7F"/>
      <w:sz w:val="20"/>
      <w:szCs w:val="20"/>
      <w:lang w:eastAsia="ja-JP" w:bidi="he-IL"/>
    </w:rPr>
  </w:style>
  <w:style w:type="character" w:styleId="Strong">
    <w:name w:val="Strong"/>
    <w:basedOn w:val="DefaultParagraphFont"/>
    <w:uiPriority w:val="99"/>
    <w:qFormat/>
    <w:rsid w:val="005429B3"/>
    <w:rPr>
      <w:rFonts w:ascii="Perpetua" w:hAnsi="Perpetua" w:cs="Times New Roman"/>
      <w:b/>
      <w:color w:val="9B2D1F"/>
    </w:rPr>
  </w:style>
  <w:style w:type="paragraph" w:styleId="Subtitle">
    <w:name w:val="Subtitle"/>
    <w:basedOn w:val="Normal"/>
    <w:link w:val="SubtitleChar"/>
    <w:uiPriority w:val="99"/>
    <w:qFormat/>
    <w:rsid w:val="005429B3"/>
    <w:pPr>
      <w:spacing w:after="480" w:line="240" w:lineRule="auto"/>
      <w:jc w:val="center"/>
    </w:pPr>
    <w:rPr>
      <w:rFonts w:ascii="Franklin Gothic Book" w:hAnsi="Franklin Gothic Book" w:cs="Perpetua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429B3"/>
    <w:rPr>
      <w:rFonts w:ascii="Franklin Gothic Book" w:hAnsi="Franklin Gothic Book" w:cs="Perpetua"/>
      <w:sz w:val="24"/>
      <w:szCs w:val="24"/>
      <w:lang w:eastAsia="ja-JP" w:bidi="he-IL"/>
    </w:rPr>
  </w:style>
  <w:style w:type="character" w:styleId="SubtleEmphasis">
    <w:name w:val="Subtle Emphasis"/>
    <w:basedOn w:val="DefaultParagraphFont"/>
    <w:uiPriority w:val="99"/>
    <w:qFormat/>
    <w:rsid w:val="005429B3"/>
    <w:rPr>
      <w:rFonts w:ascii="Perpetua" w:hAnsi="Perpetua" w:cs="Times New Roman"/>
      <w:i/>
      <w:color w:val="737373"/>
      <w:spacing w:val="2"/>
      <w:w w:val="100"/>
      <w:kern w:val="0"/>
      <w:sz w:val="24"/>
      <w:szCs w:val="24"/>
    </w:rPr>
  </w:style>
  <w:style w:type="character" w:styleId="SubtleReference">
    <w:name w:val="Subtle Reference"/>
    <w:basedOn w:val="DefaultParagraphFont"/>
    <w:uiPriority w:val="99"/>
    <w:qFormat/>
    <w:rsid w:val="005429B3"/>
    <w:rPr>
      <w:rFonts w:cs="Times New Roman"/>
      <w:color w:val="737373"/>
      <w:sz w:val="20"/>
      <w:szCs w:val="20"/>
      <w:u w:val="single"/>
    </w:rPr>
  </w:style>
  <w:style w:type="paragraph" w:styleId="Title">
    <w:name w:val="Title"/>
    <w:basedOn w:val="Normal"/>
    <w:link w:val="TitleChar"/>
    <w:uiPriority w:val="99"/>
    <w:qFormat/>
    <w:rsid w:val="005429B3"/>
    <w:pPr>
      <w:pBdr>
        <w:bottom w:val="single" w:sz="8" w:space="4" w:color="D34817"/>
      </w:pBdr>
      <w:spacing w:line="240" w:lineRule="auto"/>
      <w:contextualSpacing/>
      <w:jc w:val="center"/>
    </w:pPr>
    <w:rPr>
      <w:rFonts w:ascii="Franklin Gothic Book" w:hAnsi="Franklin Gothic Book"/>
      <w:b/>
      <w:smallCaps/>
      <w:color w:val="D3481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5429B3"/>
    <w:rPr>
      <w:rFonts w:ascii="Franklin Gothic Book" w:hAnsi="Franklin Gothic Book" w:cs="Times New Roman"/>
      <w:b/>
      <w:smallCaps/>
      <w:color w:val="D34817"/>
      <w:sz w:val="48"/>
      <w:szCs w:val="48"/>
      <w:lang w:eastAsia="ja-JP" w:bidi="he-IL"/>
    </w:rPr>
  </w:style>
  <w:style w:type="paragraph" w:styleId="TOC1">
    <w:name w:val="toc 1"/>
    <w:basedOn w:val="Normal"/>
    <w:next w:val="Normal"/>
    <w:autoRedefine/>
    <w:uiPriority w:val="99"/>
    <w:semiHidden/>
    <w:rsid w:val="005429B3"/>
    <w:pPr>
      <w:tabs>
        <w:tab w:val="right" w:leader="dot" w:pos="8630"/>
      </w:tabs>
      <w:spacing w:after="40" w:line="240" w:lineRule="auto"/>
    </w:pPr>
    <w:rPr>
      <w:smallCaps/>
      <w:noProof/>
      <w:color w:val="9B2D1F"/>
    </w:rPr>
  </w:style>
  <w:style w:type="paragraph" w:styleId="TOC2">
    <w:name w:val="toc 2"/>
    <w:basedOn w:val="Normal"/>
    <w:next w:val="Normal"/>
    <w:autoRedefine/>
    <w:uiPriority w:val="99"/>
    <w:semiHidden/>
    <w:rsid w:val="005429B3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rsid w:val="005429B3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rsid w:val="005429B3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rsid w:val="005429B3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rsid w:val="005429B3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rsid w:val="005429B3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rsid w:val="005429B3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rsid w:val="005429B3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DateText">
    <w:name w:val="Date Text"/>
    <w:basedOn w:val="Normal"/>
    <w:uiPriority w:val="99"/>
    <w:rsid w:val="005429B3"/>
    <w:pPr>
      <w:spacing w:before="720" w:after="200"/>
      <w:contextualSpacing/>
    </w:pPr>
  </w:style>
  <w:style w:type="paragraph" w:customStyle="1" w:styleId="GrayText">
    <w:name w:val="Gray Text"/>
    <w:basedOn w:val="NoSpacing"/>
    <w:uiPriority w:val="99"/>
    <w:rsid w:val="005429B3"/>
    <w:rPr>
      <w:rFonts w:ascii="Franklin Gothic Book" w:hAnsi="Franklin Gothic Book"/>
      <w:color w:val="7F7F7F"/>
      <w:sz w:val="20"/>
      <w:lang w:bidi="ar-SA"/>
    </w:rPr>
  </w:style>
  <w:style w:type="paragraph" w:customStyle="1" w:styleId="HeaderEven">
    <w:name w:val="Header Even"/>
    <w:basedOn w:val="NoSpacing"/>
    <w:uiPriority w:val="99"/>
    <w:rsid w:val="005429B3"/>
    <w:pPr>
      <w:pBdr>
        <w:bottom w:val="single" w:sz="4" w:space="1" w:color="D34817"/>
      </w:pBdr>
    </w:pPr>
    <w:rPr>
      <w:b/>
      <w:color w:val="696464"/>
      <w:sz w:val="20"/>
      <w:lang w:bidi="ar-SA"/>
    </w:rPr>
  </w:style>
  <w:style w:type="character" w:styleId="PlaceholderText">
    <w:name w:val="Placeholder Text"/>
    <w:basedOn w:val="DefaultParagraphFont"/>
    <w:uiPriority w:val="99"/>
    <w:semiHidden/>
    <w:rsid w:val="005429B3"/>
    <w:rPr>
      <w:rFonts w:cs="Times New Roman"/>
      <w:color w:val="808080"/>
    </w:rPr>
  </w:style>
  <w:style w:type="paragraph" w:styleId="ListParagraph">
    <w:name w:val="List Paragraph"/>
    <w:basedOn w:val="Normal"/>
    <w:uiPriority w:val="99"/>
    <w:qFormat/>
    <w:rsid w:val="00FB2102"/>
    <w:pPr>
      <w:ind w:left="720"/>
      <w:contextualSpacing/>
    </w:pPr>
  </w:style>
  <w:style w:type="table" w:styleId="LightShading-Accent2">
    <w:name w:val="Light Shading Accent 2"/>
    <w:basedOn w:val="TableNormal"/>
    <w:uiPriority w:val="99"/>
    <w:rsid w:val="00AD4051"/>
    <w:rPr>
      <w:color w:val="732117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2D1F"/>
        <w:bottom w:val="single" w:sz="8" w:space="0" w:color="9B2D1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2D1F"/>
          <w:left w:val="nil"/>
          <w:bottom w:val="single" w:sz="8" w:space="0" w:color="9B2D1F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2D1F"/>
          <w:left w:val="nil"/>
          <w:bottom w:val="single" w:sz="8" w:space="0" w:color="9B2D1F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1C1BC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1C1BC"/>
      </w:tcPr>
    </w:tblStylePr>
  </w:style>
  <w:style w:type="table" w:styleId="MediumShading1-Accent1">
    <w:name w:val="Medium Shading 1 Accent 1"/>
    <w:basedOn w:val="TableNormal"/>
    <w:uiPriority w:val="99"/>
    <w:rsid w:val="00E525E7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EA6F44"/>
        <w:left w:val="single" w:sz="8" w:space="0" w:color="EA6F44"/>
        <w:bottom w:val="single" w:sz="8" w:space="0" w:color="EA6F44"/>
        <w:right w:val="single" w:sz="8" w:space="0" w:color="EA6F44"/>
        <w:insideH w:val="single" w:sz="8" w:space="0" w:color="EA6F4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EA6F44"/>
          <w:left w:val="single" w:sz="8" w:space="0" w:color="EA6F44"/>
          <w:bottom w:val="single" w:sz="8" w:space="0" w:color="EA6F44"/>
          <w:right w:val="single" w:sz="8" w:space="0" w:color="EA6F44"/>
          <w:insideH w:val="nil"/>
          <w:insideV w:val="nil"/>
        </w:tcBorders>
        <w:shd w:val="clear" w:color="auto" w:fill="D34817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EA6F44"/>
          <w:left w:val="single" w:sz="8" w:space="0" w:color="EA6F44"/>
          <w:bottom w:val="single" w:sz="8" w:space="0" w:color="EA6F44"/>
          <w:right w:val="single" w:sz="8" w:space="0" w:color="EA6F44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8CFC1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F8CFC1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List1-Accent1">
    <w:name w:val="Medium List 1 Accent 1"/>
    <w:basedOn w:val="TableNormal"/>
    <w:uiPriority w:val="99"/>
    <w:rsid w:val="00E525E7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D34817"/>
        <w:bottom w:val="single" w:sz="8" w:space="0" w:color="D3481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Franklin Gothic Book" w:eastAsia="Times New Roman" w:hAnsi="Franklin Gothic Book" w:cs="Times New Roman"/>
      </w:rPr>
      <w:tblPr/>
      <w:tcPr>
        <w:tcBorders>
          <w:top w:val="nil"/>
          <w:bottom w:val="single" w:sz="8" w:space="0" w:color="D34817"/>
        </w:tcBorders>
      </w:tcPr>
    </w:tblStylePr>
    <w:tblStylePr w:type="lastRow">
      <w:rPr>
        <w:rFonts w:cs="Times New Roman"/>
        <w:b/>
        <w:bCs/>
        <w:color w:val="696464"/>
      </w:rPr>
      <w:tblPr/>
      <w:tcPr>
        <w:tcBorders>
          <w:top w:val="single" w:sz="8" w:space="0" w:color="D34817"/>
          <w:bottom w:val="single" w:sz="8" w:space="0" w:color="D34817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D34817"/>
          <w:bottom w:val="single" w:sz="8" w:space="0" w:color="D34817"/>
        </w:tcBorders>
      </w:tcPr>
    </w:tblStylePr>
    <w:tblStylePr w:type="band1Vert">
      <w:rPr>
        <w:rFonts w:cs="Times New Roman"/>
      </w:rPr>
      <w:tblPr/>
      <w:tcPr>
        <w:shd w:val="clear" w:color="auto" w:fill="F8CFC1"/>
      </w:tcPr>
    </w:tblStylePr>
    <w:tblStylePr w:type="band1Horz">
      <w:rPr>
        <w:rFonts w:cs="Times New Roman"/>
      </w:rPr>
      <w:tblPr/>
      <w:tcPr>
        <w:shd w:val="clear" w:color="auto" w:fill="F8CFC1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18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SLocal\AppData\Roaming\Microsoft\Templates\EquityLetter(9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EquityLetter(9)</Template>
  <TotalTime>153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Learning Resource Centre Planning Documents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Carlene Walter</dc:creator>
  <cp:keywords/>
  <dc:description/>
  <cp:lastModifiedBy>Walter, Carlene Michelle (Carlene)</cp:lastModifiedBy>
  <cp:revision>7</cp:revision>
  <cp:lastPrinted>2010-08-28T19:32:00Z</cp:lastPrinted>
  <dcterms:created xsi:type="dcterms:W3CDTF">2010-08-25T02:44:00Z</dcterms:created>
  <dcterms:modified xsi:type="dcterms:W3CDTF">2010-08-28T19:34:00Z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TC101996519990</vt:lpwstr>
  </property>
</Properties>
</file>